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18F5" w:rsidRPr="00FB0A68" w:rsidRDefault="00EF18F5" w:rsidP="00775435">
      <w:pPr>
        <w:pStyle w:val="Tytu"/>
        <w:tabs>
          <w:tab w:val="left" w:pos="3500"/>
        </w:tabs>
        <w:rPr>
          <w:rFonts w:cs="Times New Roman"/>
          <w:b/>
          <w:bCs/>
          <w:color w:val="000080"/>
          <w:sz w:val="36"/>
          <w:szCs w:val="36"/>
        </w:rPr>
      </w:pPr>
      <w:bookmarkStart w:id="0" w:name="_GoBack"/>
      <w:bookmarkEnd w:id="0"/>
      <w:r w:rsidRPr="00FB0A68">
        <w:rPr>
          <w:b/>
          <w:bCs/>
          <w:color w:val="000080"/>
          <w:sz w:val="36"/>
          <w:szCs w:val="36"/>
        </w:rPr>
        <w:t>Zadanie</w:t>
      </w:r>
      <w:r w:rsidRPr="00FB0A68">
        <w:rPr>
          <w:rFonts w:cs="Times New Roman"/>
          <w:b/>
          <w:bCs/>
          <w:color w:val="000080"/>
          <w:sz w:val="36"/>
          <w:szCs w:val="36"/>
        </w:rPr>
        <w:br/>
      </w:r>
    </w:p>
    <w:p w:rsidR="00EF18F5" w:rsidRPr="00FB0A68" w:rsidRDefault="00EF18F5" w:rsidP="00FB0A68">
      <w:pPr>
        <w:spacing w:line="360" w:lineRule="auto"/>
        <w:rPr>
          <w:rFonts w:ascii="Cambria" w:eastAsia="Times New Roman" w:hAnsi="Cambria"/>
          <w:color w:val="000080"/>
          <w:kern w:val="28"/>
          <w:lang w:eastAsia="pl-PL"/>
        </w:rPr>
      </w:pPr>
      <w:r w:rsidRPr="00FB0A68">
        <w:rPr>
          <w:rFonts w:ascii="Cambria" w:eastAsia="Times New Roman" w:hAnsi="Cambria" w:cs="Cambria"/>
          <w:color w:val="000080"/>
          <w:kern w:val="28"/>
          <w:lang w:eastAsia="pl-PL"/>
        </w:rPr>
        <w:t>Utwórz KWADRAT MAGICZNY (uzupełnij liczbami wolne pola)</w:t>
      </w:r>
      <w:r>
        <w:rPr>
          <w:rFonts w:ascii="Cambria" w:eastAsia="Times New Roman" w:hAnsi="Cambria" w:cs="Cambria"/>
          <w:color w:val="000080"/>
          <w:kern w:val="28"/>
          <w:lang w:eastAsia="pl-PL"/>
        </w:rPr>
        <w:t>.</w:t>
      </w:r>
    </w:p>
    <w:tbl>
      <w:tblPr>
        <w:tblW w:w="0" w:type="auto"/>
        <w:jc w:val="center"/>
        <w:tbl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single" w:sz="8" w:space="0" w:color="78C0D4"/>
          <w:insideV w:val="single" w:sz="8" w:space="0" w:color="78C0D4"/>
        </w:tblBorders>
        <w:tblLook w:val="00A0" w:firstRow="1" w:lastRow="0" w:firstColumn="1" w:lastColumn="0" w:noHBand="0" w:noVBand="0"/>
      </w:tblPr>
      <w:tblGrid>
        <w:gridCol w:w="1550"/>
        <w:gridCol w:w="1550"/>
        <w:gridCol w:w="1550"/>
      </w:tblGrid>
      <w:tr w:rsidR="00EF18F5" w:rsidRPr="00416FEC" w:rsidTr="00D63F9B">
        <w:trPr>
          <w:trHeight w:val="1296"/>
          <w:jc w:val="center"/>
        </w:trPr>
        <w:tc>
          <w:tcPr>
            <w:tcW w:w="1550" w:type="dxa"/>
            <w:shd w:val="clear" w:color="auto" w:fill="D2EAF1"/>
            <w:vAlign w:val="center"/>
          </w:tcPr>
          <w:p w:rsidR="00EF18F5" w:rsidRPr="00416FEC" w:rsidRDefault="008F5CA5" w:rsidP="00D63F9B">
            <w:pPr>
              <w:spacing w:line="240" w:lineRule="auto"/>
              <w:jc w:val="center"/>
              <w:rPr>
                <w:b/>
                <w:bCs/>
                <w:sz w:val="44"/>
                <w:szCs w:val="44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-2313940</wp:posOffset>
                      </wp:positionH>
                      <wp:positionV relativeFrom="paragraph">
                        <wp:posOffset>88265</wp:posOffset>
                      </wp:positionV>
                      <wp:extent cx="2419350" cy="1400175"/>
                      <wp:effectExtent l="19685" t="326390" r="18415" b="16510"/>
                      <wp:wrapNone/>
                      <wp:docPr id="12" name="Objaśnienie owalne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19350" cy="1400175"/>
                              </a:xfrm>
                              <a:prstGeom prst="wedgeEllipseCallout">
                                <a:avLst>
                                  <a:gd name="adj1" fmla="val 42361"/>
                                  <a:gd name="adj2" fmla="val -70273"/>
                                </a:avLst>
                              </a:prstGeom>
                              <a:solidFill>
                                <a:srgbClr val="8064A2"/>
                              </a:solidFill>
                              <a:ln w="25400">
                                <a:solidFill>
                                  <a:srgbClr val="5C4776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5075E" w:rsidRPr="001B3EEE" w:rsidRDefault="0005075E" w:rsidP="0005075E">
                                  <w:pPr>
                                    <w:jc w:val="center"/>
                                    <w:rPr>
                                      <w:color w:val="FFFFFF"/>
                                      <w:sz w:val="22"/>
                                    </w:rPr>
                                  </w:pPr>
                                  <w:r w:rsidRPr="001B3EEE">
                                    <w:rPr>
                                      <w:b/>
                                      <w:color w:val="FFFFFF"/>
                                      <w:sz w:val="22"/>
                                    </w:rPr>
                                    <w:t>Wskazówka</w:t>
                                  </w:r>
                                  <w:r w:rsidRPr="001B3EEE">
                                    <w:rPr>
                                      <w:color w:val="FFFFFF"/>
                                      <w:sz w:val="22"/>
                                    </w:rPr>
                                    <w:t xml:space="preserve">: </w:t>
                                  </w:r>
                                  <w:r w:rsidRPr="001B3EEE">
                                    <w:rPr>
                                      <w:color w:val="FFFFFF"/>
                                      <w:sz w:val="22"/>
                                    </w:rPr>
                                    <w:br/>
                                    <w:t>suma liczb w każdej kolumnie, w każdym wierszu i na przekątnych jest taka sama.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63" coordsize="21600,21600" o:spt="63" adj="1350,25920" path="wr,,21600,21600@15@16@17@18l@21@22xe">
                      <v:stroke joinstyle="miter"/>
                      <v:formulas>
                        <v:f eqn="val #0"/>
                        <v:f eqn="val #1"/>
                        <v:f eqn="sum 10800 0 #0"/>
                        <v:f eqn="sum 10800 0 #1"/>
                        <v:f eqn="atan2 @2 @3"/>
                        <v:f eqn="sumangle @4 11 0"/>
                        <v:f eqn="sumangle @4 0 11"/>
                        <v:f eqn="cos 10800 @4"/>
                        <v:f eqn="sin 10800 @4"/>
                        <v:f eqn="cos 10800 @5"/>
                        <v:f eqn="sin 10800 @5"/>
                        <v:f eqn="cos 10800 @6"/>
                        <v:f eqn="sin 10800 @6"/>
                        <v:f eqn="sum 10800 0 @7"/>
                        <v:f eqn="sum 10800 0 @8"/>
                        <v:f eqn="sum 10800 0 @9"/>
                        <v:f eqn="sum 10800 0 @10"/>
                        <v:f eqn="sum 10800 0 @11"/>
                        <v:f eqn="sum 10800 0 @12"/>
                        <v:f eqn="mod @2 @3 0"/>
                        <v:f eqn="sum @19 0 10800"/>
                        <v:f eqn="if @20 #0 @13"/>
                        <v:f eqn="if @20 #1 @14"/>
                      </v:formulas>
                      <v:path o:connecttype="custom" o:connectlocs="10800,0;3163,3163;0,10800;3163,18437;10800,21600;18437,18437;21600,10800;18437,3163;@21,@22" textboxrect="3163,3163,18437,18437"/>
                      <v:handles>
                        <v:h position="#0,#1"/>
                      </v:handles>
                    </v:shapetype>
                    <v:shape id="Objaśnienie owalne 10" o:spid="_x0000_s1026" type="#_x0000_t63" style="position:absolute;left:0;text-align:left;margin-left:-182.2pt;margin-top:6.95pt;width:190.5pt;height:110.2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" adj="19950,-4379" fillcolor="#8064a2" strokecolor="#5c4776" strokeweight="2pt">
                      <v:textbox>
                        <w:txbxContent>
                          <w:p w:rsidR="0005075E" w:rsidRPr="001B3EEE" w:rsidRDefault="0005075E" w:rsidP="0005075E">
                            <w:pPr>
                              <w:jc w:val="center"/>
                              <w:rPr>
                                <w:color w:val="FFFFFF"/>
                                <w:sz w:val="22"/>
                              </w:rPr>
                            </w:pPr>
                            <w:r w:rsidRPr="001B3EEE">
                              <w:rPr>
                                <w:b/>
                                <w:color w:val="FFFFFF"/>
                                <w:sz w:val="22"/>
                              </w:rPr>
                              <w:t>Wskazówka</w:t>
                            </w:r>
                            <w:r w:rsidRPr="001B3EEE">
                              <w:rPr>
                                <w:color w:val="FFFFFF"/>
                                <w:sz w:val="22"/>
                              </w:rPr>
                              <w:t xml:space="preserve">: </w:t>
                            </w:r>
                            <w:r w:rsidRPr="001B3EEE">
                              <w:rPr>
                                <w:color w:val="FFFFFF"/>
                                <w:sz w:val="22"/>
                              </w:rPr>
                              <w:br/>
                              <w:t>suma liczb w każdej kolumnie, w każdym wierszu i na przekątnych jest taka sama.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EF18F5">
              <w:rPr>
                <w:b/>
                <w:bCs/>
                <w:sz w:val="44"/>
                <w:szCs w:val="44"/>
              </w:rPr>
              <w:t>2</w:t>
            </w:r>
          </w:p>
        </w:tc>
        <w:tc>
          <w:tcPr>
            <w:tcW w:w="1550" w:type="dxa"/>
            <w:shd w:val="clear" w:color="auto" w:fill="D2EAF1"/>
            <w:vAlign w:val="center"/>
          </w:tcPr>
          <w:p w:rsidR="00EF18F5" w:rsidRPr="00416FEC" w:rsidRDefault="00EF18F5" w:rsidP="00D63F9B">
            <w:pPr>
              <w:spacing w:line="240" w:lineRule="auto"/>
              <w:jc w:val="center"/>
              <w:rPr>
                <w:b/>
                <w:bCs/>
                <w:sz w:val="44"/>
                <w:szCs w:val="44"/>
              </w:rPr>
            </w:pPr>
          </w:p>
        </w:tc>
        <w:tc>
          <w:tcPr>
            <w:tcW w:w="1550" w:type="dxa"/>
            <w:shd w:val="clear" w:color="auto" w:fill="D2EAF1"/>
            <w:vAlign w:val="center"/>
          </w:tcPr>
          <w:p w:rsidR="00EF18F5" w:rsidRPr="00416FEC" w:rsidRDefault="00EF18F5" w:rsidP="00D63F9B">
            <w:pPr>
              <w:spacing w:line="240" w:lineRule="auto"/>
              <w:jc w:val="center"/>
              <w:rPr>
                <w:b/>
                <w:bCs/>
                <w:sz w:val="44"/>
                <w:szCs w:val="44"/>
              </w:rPr>
            </w:pPr>
          </w:p>
        </w:tc>
      </w:tr>
      <w:tr w:rsidR="00EF18F5" w:rsidRPr="00416FEC" w:rsidTr="00D63F9B">
        <w:trPr>
          <w:trHeight w:val="1296"/>
          <w:jc w:val="center"/>
        </w:trPr>
        <w:tc>
          <w:tcPr>
            <w:tcW w:w="1550" w:type="dxa"/>
            <w:shd w:val="clear" w:color="auto" w:fill="DAEEF3"/>
            <w:vAlign w:val="center"/>
          </w:tcPr>
          <w:p w:rsidR="00EF18F5" w:rsidRPr="00416FEC" w:rsidRDefault="00EF18F5" w:rsidP="00D63F9B">
            <w:pPr>
              <w:spacing w:line="240" w:lineRule="auto"/>
              <w:jc w:val="center"/>
              <w:rPr>
                <w:b/>
                <w:bCs/>
                <w:sz w:val="44"/>
                <w:szCs w:val="44"/>
              </w:rPr>
            </w:pPr>
          </w:p>
        </w:tc>
        <w:tc>
          <w:tcPr>
            <w:tcW w:w="1550" w:type="dxa"/>
            <w:shd w:val="clear" w:color="auto" w:fill="DAEEF3"/>
            <w:vAlign w:val="center"/>
          </w:tcPr>
          <w:p w:rsidR="00EF18F5" w:rsidRPr="00416FEC" w:rsidRDefault="00EF18F5" w:rsidP="00D63F9B">
            <w:pPr>
              <w:spacing w:line="240" w:lineRule="auto"/>
              <w:jc w:val="center"/>
              <w:rPr>
                <w:b/>
                <w:bCs/>
                <w:sz w:val="44"/>
                <w:szCs w:val="44"/>
              </w:rPr>
            </w:pPr>
            <w:r>
              <w:rPr>
                <w:b/>
                <w:bCs/>
                <w:sz w:val="44"/>
                <w:szCs w:val="44"/>
              </w:rPr>
              <w:t>5</w:t>
            </w:r>
          </w:p>
        </w:tc>
        <w:tc>
          <w:tcPr>
            <w:tcW w:w="1550" w:type="dxa"/>
            <w:shd w:val="clear" w:color="auto" w:fill="DAEEF3"/>
            <w:vAlign w:val="center"/>
          </w:tcPr>
          <w:p w:rsidR="00EF18F5" w:rsidRPr="00416FEC" w:rsidRDefault="00EF18F5" w:rsidP="00D63F9B">
            <w:pPr>
              <w:spacing w:line="240" w:lineRule="auto"/>
              <w:jc w:val="center"/>
              <w:rPr>
                <w:b/>
                <w:bCs/>
                <w:sz w:val="44"/>
                <w:szCs w:val="44"/>
              </w:rPr>
            </w:pPr>
          </w:p>
        </w:tc>
      </w:tr>
      <w:tr w:rsidR="00EF18F5" w:rsidRPr="00416FEC" w:rsidTr="00D63F9B">
        <w:trPr>
          <w:trHeight w:val="1296"/>
          <w:jc w:val="center"/>
        </w:trPr>
        <w:tc>
          <w:tcPr>
            <w:tcW w:w="1550" w:type="dxa"/>
            <w:shd w:val="clear" w:color="auto" w:fill="D2EAF1"/>
            <w:vAlign w:val="center"/>
          </w:tcPr>
          <w:p w:rsidR="00EF18F5" w:rsidRPr="00416FEC" w:rsidRDefault="00EF18F5" w:rsidP="00D63F9B">
            <w:pPr>
              <w:spacing w:line="240" w:lineRule="auto"/>
              <w:jc w:val="center"/>
              <w:rPr>
                <w:b/>
                <w:bCs/>
                <w:sz w:val="44"/>
                <w:szCs w:val="44"/>
              </w:rPr>
            </w:pPr>
            <w:r>
              <w:rPr>
                <w:b/>
                <w:bCs/>
                <w:sz w:val="44"/>
                <w:szCs w:val="44"/>
              </w:rPr>
              <w:t xml:space="preserve">4 </w:t>
            </w:r>
          </w:p>
        </w:tc>
        <w:tc>
          <w:tcPr>
            <w:tcW w:w="1550" w:type="dxa"/>
            <w:shd w:val="clear" w:color="auto" w:fill="D2EAF1"/>
            <w:vAlign w:val="center"/>
          </w:tcPr>
          <w:p w:rsidR="00EF18F5" w:rsidRPr="00416FEC" w:rsidRDefault="00EF18F5" w:rsidP="00D63F9B">
            <w:pPr>
              <w:spacing w:line="240" w:lineRule="auto"/>
              <w:jc w:val="center"/>
              <w:rPr>
                <w:b/>
                <w:bCs/>
                <w:sz w:val="44"/>
                <w:szCs w:val="44"/>
              </w:rPr>
            </w:pPr>
          </w:p>
        </w:tc>
        <w:tc>
          <w:tcPr>
            <w:tcW w:w="1550" w:type="dxa"/>
            <w:shd w:val="clear" w:color="auto" w:fill="D2EAF1"/>
            <w:vAlign w:val="center"/>
          </w:tcPr>
          <w:p w:rsidR="00EF18F5" w:rsidRPr="00416FEC" w:rsidRDefault="00EF18F5" w:rsidP="00D63F9B">
            <w:pPr>
              <w:spacing w:line="240" w:lineRule="auto"/>
              <w:jc w:val="center"/>
              <w:rPr>
                <w:b/>
                <w:bCs/>
                <w:sz w:val="44"/>
                <w:szCs w:val="44"/>
              </w:rPr>
            </w:pPr>
            <w:r>
              <w:rPr>
                <w:b/>
                <w:bCs/>
                <w:sz w:val="44"/>
                <w:szCs w:val="44"/>
              </w:rPr>
              <w:t>8</w:t>
            </w:r>
          </w:p>
        </w:tc>
      </w:tr>
    </w:tbl>
    <w:p w:rsidR="00EF18F5" w:rsidRDefault="00EF18F5" w:rsidP="00FB0A68">
      <w:pPr>
        <w:spacing w:line="360" w:lineRule="auto"/>
        <w:rPr>
          <w:sz w:val="28"/>
          <w:szCs w:val="28"/>
        </w:rPr>
      </w:pPr>
    </w:p>
    <w:tbl>
      <w:tblPr>
        <w:tblW w:w="0" w:type="auto"/>
        <w:jc w:val="center"/>
        <w:tbl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single" w:sz="8" w:space="0" w:color="78C0D4"/>
          <w:insideV w:val="single" w:sz="8" w:space="0" w:color="78C0D4"/>
        </w:tblBorders>
        <w:tblLook w:val="00A0" w:firstRow="1" w:lastRow="0" w:firstColumn="1" w:lastColumn="0" w:noHBand="0" w:noVBand="0"/>
      </w:tblPr>
      <w:tblGrid>
        <w:gridCol w:w="1550"/>
        <w:gridCol w:w="1550"/>
        <w:gridCol w:w="1550"/>
      </w:tblGrid>
      <w:tr w:rsidR="00EF18F5" w:rsidRPr="00416FEC" w:rsidTr="00D63F9B">
        <w:trPr>
          <w:trHeight w:val="1296"/>
          <w:jc w:val="center"/>
        </w:trPr>
        <w:tc>
          <w:tcPr>
            <w:tcW w:w="1550" w:type="dxa"/>
            <w:shd w:val="clear" w:color="auto" w:fill="D2EAF1"/>
            <w:vAlign w:val="center"/>
          </w:tcPr>
          <w:p w:rsidR="00EF18F5" w:rsidRPr="00416FEC" w:rsidRDefault="00EF18F5" w:rsidP="00D63F9B">
            <w:pPr>
              <w:spacing w:line="240" w:lineRule="auto"/>
              <w:jc w:val="center"/>
              <w:rPr>
                <w:b/>
                <w:bCs/>
                <w:sz w:val="44"/>
                <w:szCs w:val="44"/>
              </w:rPr>
            </w:pPr>
            <w:r>
              <w:rPr>
                <w:b/>
                <w:bCs/>
                <w:sz w:val="44"/>
                <w:szCs w:val="44"/>
              </w:rPr>
              <w:t>6</w:t>
            </w:r>
          </w:p>
        </w:tc>
        <w:tc>
          <w:tcPr>
            <w:tcW w:w="1550" w:type="dxa"/>
            <w:shd w:val="clear" w:color="auto" w:fill="D2EAF1"/>
            <w:vAlign w:val="center"/>
          </w:tcPr>
          <w:p w:rsidR="00EF18F5" w:rsidRPr="00416FEC" w:rsidRDefault="00EF18F5" w:rsidP="00D63F9B">
            <w:pPr>
              <w:spacing w:line="240" w:lineRule="auto"/>
              <w:jc w:val="center"/>
              <w:rPr>
                <w:b/>
                <w:bCs/>
                <w:sz w:val="44"/>
                <w:szCs w:val="44"/>
              </w:rPr>
            </w:pPr>
            <w:r>
              <w:rPr>
                <w:b/>
                <w:bCs/>
                <w:sz w:val="44"/>
                <w:szCs w:val="44"/>
              </w:rPr>
              <w:t>1</w:t>
            </w:r>
          </w:p>
        </w:tc>
        <w:tc>
          <w:tcPr>
            <w:tcW w:w="1550" w:type="dxa"/>
            <w:shd w:val="clear" w:color="auto" w:fill="D2EAF1"/>
            <w:vAlign w:val="center"/>
          </w:tcPr>
          <w:p w:rsidR="00EF18F5" w:rsidRPr="00416FEC" w:rsidRDefault="00EF18F5" w:rsidP="00D63F9B">
            <w:pPr>
              <w:spacing w:line="240" w:lineRule="auto"/>
              <w:jc w:val="center"/>
              <w:rPr>
                <w:b/>
                <w:bCs/>
                <w:sz w:val="44"/>
                <w:szCs w:val="44"/>
              </w:rPr>
            </w:pPr>
            <w:r>
              <w:rPr>
                <w:b/>
                <w:bCs/>
                <w:sz w:val="44"/>
                <w:szCs w:val="44"/>
              </w:rPr>
              <w:t>8</w:t>
            </w:r>
          </w:p>
        </w:tc>
      </w:tr>
      <w:tr w:rsidR="00EF18F5" w:rsidRPr="00416FEC" w:rsidTr="00D63F9B">
        <w:trPr>
          <w:trHeight w:val="1296"/>
          <w:jc w:val="center"/>
        </w:trPr>
        <w:tc>
          <w:tcPr>
            <w:tcW w:w="1550" w:type="dxa"/>
            <w:shd w:val="clear" w:color="auto" w:fill="DAEEF3"/>
            <w:vAlign w:val="center"/>
          </w:tcPr>
          <w:p w:rsidR="00EF18F5" w:rsidRPr="00416FEC" w:rsidRDefault="00EF18F5" w:rsidP="00D63F9B">
            <w:pPr>
              <w:spacing w:line="240" w:lineRule="auto"/>
              <w:jc w:val="center"/>
              <w:rPr>
                <w:b/>
                <w:bCs/>
                <w:sz w:val="44"/>
                <w:szCs w:val="44"/>
              </w:rPr>
            </w:pPr>
          </w:p>
        </w:tc>
        <w:tc>
          <w:tcPr>
            <w:tcW w:w="1550" w:type="dxa"/>
            <w:shd w:val="clear" w:color="auto" w:fill="DAEEF3"/>
            <w:vAlign w:val="center"/>
          </w:tcPr>
          <w:p w:rsidR="00EF18F5" w:rsidRPr="00416FEC" w:rsidRDefault="00EF18F5" w:rsidP="00D63F9B">
            <w:pPr>
              <w:spacing w:line="240" w:lineRule="auto"/>
              <w:jc w:val="center"/>
              <w:rPr>
                <w:b/>
                <w:bCs/>
                <w:sz w:val="44"/>
                <w:szCs w:val="44"/>
              </w:rPr>
            </w:pPr>
          </w:p>
        </w:tc>
        <w:tc>
          <w:tcPr>
            <w:tcW w:w="1550" w:type="dxa"/>
            <w:shd w:val="clear" w:color="auto" w:fill="DAEEF3"/>
            <w:vAlign w:val="center"/>
          </w:tcPr>
          <w:p w:rsidR="00EF18F5" w:rsidRPr="00416FEC" w:rsidRDefault="00EF18F5" w:rsidP="00D63F9B">
            <w:pPr>
              <w:spacing w:line="240" w:lineRule="auto"/>
              <w:jc w:val="center"/>
              <w:rPr>
                <w:b/>
                <w:bCs/>
                <w:sz w:val="44"/>
                <w:szCs w:val="44"/>
              </w:rPr>
            </w:pPr>
          </w:p>
        </w:tc>
      </w:tr>
      <w:tr w:rsidR="00EF18F5" w:rsidRPr="00416FEC" w:rsidTr="00D63F9B">
        <w:trPr>
          <w:trHeight w:val="1296"/>
          <w:jc w:val="center"/>
        </w:trPr>
        <w:tc>
          <w:tcPr>
            <w:tcW w:w="1550" w:type="dxa"/>
            <w:shd w:val="clear" w:color="auto" w:fill="D2EAF1"/>
            <w:vAlign w:val="center"/>
          </w:tcPr>
          <w:p w:rsidR="00EF18F5" w:rsidRPr="00416FEC" w:rsidRDefault="00EF18F5" w:rsidP="00D63F9B">
            <w:pPr>
              <w:spacing w:line="240" w:lineRule="auto"/>
              <w:jc w:val="center"/>
              <w:rPr>
                <w:b/>
                <w:bCs/>
                <w:sz w:val="44"/>
                <w:szCs w:val="44"/>
              </w:rPr>
            </w:pPr>
          </w:p>
        </w:tc>
        <w:tc>
          <w:tcPr>
            <w:tcW w:w="1550" w:type="dxa"/>
            <w:shd w:val="clear" w:color="auto" w:fill="D2EAF1"/>
            <w:vAlign w:val="center"/>
          </w:tcPr>
          <w:p w:rsidR="00EF18F5" w:rsidRPr="00416FEC" w:rsidRDefault="00EF18F5" w:rsidP="00D63F9B">
            <w:pPr>
              <w:spacing w:line="240" w:lineRule="auto"/>
              <w:jc w:val="center"/>
              <w:rPr>
                <w:b/>
                <w:bCs/>
                <w:sz w:val="44"/>
                <w:szCs w:val="44"/>
              </w:rPr>
            </w:pPr>
            <w:r>
              <w:rPr>
                <w:b/>
                <w:bCs/>
                <w:sz w:val="44"/>
                <w:szCs w:val="44"/>
              </w:rPr>
              <w:t>9</w:t>
            </w:r>
          </w:p>
        </w:tc>
        <w:tc>
          <w:tcPr>
            <w:tcW w:w="1550" w:type="dxa"/>
            <w:shd w:val="clear" w:color="auto" w:fill="D2EAF1"/>
            <w:vAlign w:val="center"/>
          </w:tcPr>
          <w:p w:rsidR="00EF18F5" w:rsidRPr="00416FEC" w:rsidRDefault="00EF18F5" w:rsidP="00D63F9B">
            <w:pPr>
              <w:spacing w:line="240" w:lineRule="auto"/>
              <w:jc w:val="center"/>
              <w:rPr>
                <w:b/>
                <w:bCs/>
                <w:sz w:val="44"/>
                <w:szCs w:val="44"/>
              </w:rPr>
            </w:pPr>
          </w:p>
        </w:tc>
      </w:tr>
    </w:tbl>
    <w:p w:rsidR="00EF18F5" w:rsidRDefault="00EF18F5" w:rsidP="00FB0A68">
      <w:pPr>
        <w:spacing w:line="360" w:lineRule="auto"/>
        <w:rPr>
          <w:sz w:val="28"/>
          <w:szCs w:val="28"/>
        </w:rPr>
      </w:pPr>
    </w:p>
    <w:tbl>
      <w:tblPr>
        <w:tblW w:w="0" w:type="auto"/>
        <w:jc w:val="center"/>
        <w:tbl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single" w:sz="8" w:space="0" w:color="78C0D4"/>
          <w:insideV w:val="single" w:sz="8" w:space="0" w:color="78C0D4"/>
        </w:tblBorders>
        <w:tblLook w:val="00A0" w:firstRow="1" w:lastRow="0" w:firstColumn="1" w:lastColumn="0" w:noHBand="0" w:noVBand="0"/>
      </w:tblPr>
      <w:tblGrid>
        <w:gridCol w:w="1550"/>
        <w:gridCol w:w="1550"/>
        <w:gridCol w:w="1550"/>
      </w:tblGrid>
      <w:tr w:rsidR="00EF18F5" w:rsidRPr="00416FEC" w:rsidTr="00D63F9B">
        <w:trPr>
          <w:trHeight w:val="1296"/>
          <w:jc w:val="center"/>
        </w:trPr>
        <w:tc>
          <w:tcPr>
            <w:tcW w:w="1550" w:type="dxa"/>
            <w:shd w:val="clear" w:color="auto" w:fill="D2EAF1"/>
            <w:vAlign w:val="center"/>
          </w:tcPr>
          <w:p w:rsidR="00EF18F5" w:rsidRPr="00737FE4" w:rsidRDefault="00EF18F5" w:rsidP="00D63F9B">
            <w:pPr>
              <w:spacing w:line="240" w:lineRule="auto"/>
              <w:jc w:val="center"/>
              <w:rPr>
                <w:b/>
                <w:bCs/>
                <w:sz w:val="40"/>
                <w:szCs w:val="40"/>
              </w:rPr>
            </w:pPr>
          </w:p>
        </w:tc>
        <w:tc>
          <w:tcPr>
            <w:tcW w:w="1550" w:type="dxa"/>
            <w:shd w:val="clear" w:color="auto" w:fill="D2EAF1"/>
            <w:vAlign w:val="center"/>
          </w:tcPr>
          <w:p w:rsidR="00EF18F5" w:rsidRPr="00737FE4" w:rsidRDefault="00EF18F5" w:rsidP="00D63F9B">
            <w:pPr>
              <w:spacing w:line="240" w:lineRule="auto"/>
              <w:jc w:val="center"/>
              <w:rPr>
                <w:b/>
                <w:bCs/>
                <w:sz w:val="40"/>
                <w:szCs w:val="40"/>
              </w:rPr>
            </w:pPr>
            <w:r w:rsidRPr="00737FE4">
              <w:rPr>
                <w:b/>
                <w:bCs/>
                <w:sz w:val="40"/>
                <w:szCs w:val="40"/>
              </w:rPr>
              <w:t>a + b - c</w:t>
            </w:r>
          </w:p>
        </w:tc>
        <w:tc>
          <w:tcPr>
            <w:tcW w:w="1550" w:type="dxa"/>
            <w:shd w:val="clear" w:color="auto" w:fill="D2EAF1"/>
            <w:vAlign w:val="center"/>
          </w:tcPr>
          <w:p w:rsidR="00EF18F5" w:rsidRPr="00737FE4" w:rsidRDefault="00EF18F5" w:rsidP="00D63F9B">
            <w:pPr>
              <w:spacing w:line="240" w:lineRule="auto"/>
              <w:jc w:val="center"/>
              <w:rPr>
                <w:b/>
                <w:bCs/>
                <w:sz w:val="40"/>
                <w:szCs w:val="40"/>
              </w:rPr>
            </w:pPr>
          </w:p>
        </w:tc>
      </w:tr>
      <w:tr w:rsidR="00EF18F5" w:rsidRPr="00416FEC" w:rsidTr="00D63F9B">
        <w:trPr>
          <w:trHeight w:val="1296"/>
          <w:jc w:val="center"/>
        </w:trPr>
        <w:tc>
          <w:tcPr>
            <w:tcW w:w="1550" w:type="dxa"/>
            <w:shd w:val="clear" w:color="auto" w:fill="DAEEF3"/>
            <w:vAlign w:val="center"/>
          </w:tcPr>
          <w:p w:rsidR="00EF18F5" w:rsidRPr="00737FE4" w:rsidRDefault="00EF18F5" w:rsidP="00D63F9B">
            <w:pPr>
              <w:spacing w:line="240" w:lineRule="auto"/>
              <w:jc w:val="center"/>
              <w:rPr>
                <w:b/>
                <w:bCs/>
                <w:sz w:val="40"/>
                <w:szCs w:val="40"/>
              </w:rPr>
            </w:pPr>
          </w:p>
        </w:tc>
        <w:tc>
          <w:tcPr>
            <w:tcW w:w="1550" w:type="dxa"/>
            <w:shd w:val="clear" w:color="auto" w:fill="DAEEF3"/>
            <w:vAlign w:val="center"/>
          </w:tcPr>
          <w:p w:rsidR="00EF18F5" w:rsidRPr="00737FE4" w:rsidRDefault="00EF18F5" w:rsidP="00D63F9B">
            <w:pPr>
              <w:spacing w:line="240" w:lineRule="auto"/>
              <w:jc w:val="center"/>
              <w:rPr>
                <w:b/>
                <w:bCs/>
                <w:sz w:val="40"/>
                <w:szCs w:val="40"/>
              </w:rPr>
            </w:pPr>
          </w:p>
        </w:tc>
        <w:tc>
          <w:tcPr>
            <w:tcW w:w="1550" w:type="dxa"/>
            <w:shd w:val="clear" w:color="auto" w:fill="DAEEF3"/>
            <w:vAlign w:val="center"/>
          </w:tcPr>
          <w:p w:rsidR="00EF18F5" w:rsidRPr="00737FE4" w:rsidRDefault="00EF18F5" w:rsidP="00D63F9B">
            <w:pPr>
              <w:spacing w:line="240" w:lineRule="auto"/>
              <w:jc w:val="center"/>
              <w:rPr>
                <w:b/>
                <w:bCs/>
                <w:sz w:val="40"/>
                <w:szCs w:val="40"/>
              </w:rPr>
            </w:pPr>
          </w:p>
        </w:tc>
      </w:tr>
      <w:tr w:rsidR="00EF18F5" w:rsidRPr="00416FEC" w:rsidTr="00D63F9B">
        <w:trPr>
          <w:trHeight w:val="1296"/>
          <w:jc w:val="center"/>
        </w:trPr>
        <w:tc>
          <w:tcPr>
            <w:tcW w:w="1550" w:type="dxa"/>
            <w:shd w:val="clear" w:color="auto" w:fill="D2EAF1"/>
            <w:vAlign w:val="center"/>
          </w:tcPr>
          <w:p w:rsidR="00EF18F5" w:rsidRPr="00737FE4" w:rsidRDefault="00EF18F5" w:rsidP="00D63F9B">
            <w:pPr>
              <w:spacing w:line="240" w:lineRule="auto"/>
              <w:jc w:val="center"/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>a - c</w:t>
            </w:r>
          </w:p>
        </w:tc>
        <w:tc>
          <w:tcPr>
            <w:tcW w:w="1550" w:type="dxa"/>
            <w:shd w:val="clear" w:color="auto" w:fill="D2EAF1"/>
            <w:vAlign w:val="center"/>
          </w:tcPr>
          <w:p w:rsidR="00EF18F5" w:rsidRPr="00737FE4" w:rsidRDefault="00EF18F5" w:rsidP="00D63F9B">
            <w:pPr>
              <w:spacing w:line="240" w:lineRule="auto"/>
              <w:jc w:val="center"/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>a - b + c</w:t>
            </w:r>
          </w:p>
        </w:tc>
        <w:tc>
          <w:tcPr>
            <w:tcW w:w="1550" w:type="dxa"/>
            <w:shd w:val="clear" w:color="auto" w:fill="D2EAF1"/>
            <w:vAlign w:val="center"/>
          </w:tcPr>
          <w:p w:rsidR="00EF18F5" w:rsidRPr="00737FE4" w:rsidRDefault="00EF18F5" w:rsidP="00D63F9B">
            <w:pPr>
              <w:spacing w:line="240" w:lineRule="auto"/>
              <w:jc w:val="center"/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>a + b</w:t>
            </w:r>
          </w:p>
        </w:tc>
      </w:tr>
    </w:tbl>
    <w:p w:rsidR="00EF18F5" w:rsidRPr="00775435" w:rsidRDefault="00EF18F5" w:rsidP="00FB0A68">
      <w:pPr>
        <w:spacing w:after="0" w:line="360" w:lineRule="auto"/>
        <w:ind w:right="425"/>
        <w:rPr>
          <w:kern w:val="28"/>
          <w:lang w:eastAsia="pl-PL"/>
        </w:rPr>
      </w:pPr>
    </w:p>
    <w:sectPr w:rsidR="00EF18F5" w:rsidRPr="00775435" w:rsidSect="00FB0A68">
      <w:headerReference w:type="even" r:id="rId8"/>
      <w:headerReference w:type="default" r:id="rId9"/>
      <w:footerReference w:type="default" r:id="rId10"/>
      <w:headerReference w:type="first" r:id="rId11"/>
      <w:pgSz w:w="11907" w:h="16839" w:code="1"/>
      <w:pgMar w:top="719" w:right="1134" w:bottom="539" w:left="1134" w:header="540" w:footer="5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47CD" w:rsidRDefault="002F47CD">
      <w:pPr>
        <w:spacing w:after="0" w:line="240" w:lineRule="auto"/>
      </w:pPr>
      <w:r>
        <w:separator/>
      </w:r>
    </w:p>
  </w:endnote>
  <w:endnote w:type="continuationSeparator" w:id="0">
    <w:p w:rsidR="002F47CD" w:rsidRDefault="002F47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18F5" w:rsidRDefault="008F5CA5">
    <w:pPr>
      <w:pStyle w:val="Stopka"/>
    </w:pPr>
    <w:r>
      <w:rPr>
        <w:noProof/>
      </w:rPr>
      <mc:AlternateContent>
        <mc:Choice Requires="wps">
          <w:drawing>
            <wp:anchor distT="0" distB="0" distL="114300" distR="114300" simplePos="0" relativeHeight="251660800" behindDoc="1" locked="0" layoutInCell="1" allowOverlap="1">
              <wp:simplePos x="0" y="0"/>
              <wp:positionH relativeFrom="page">
                <wp:posOffset>6880225</wp:posOffset>
              </wp:positionH>
              <wp:positionV relativeFrom="page">
                <wp:posOffset>0</wp:posOffset>
              </wp:positionV>
              <wp:extent cx="680720" cy="10692765"/>
              <wp:effectExtent l="3175" t="0" r="1905" b="3810"/>
              <wp:wrapNone/>
              <wp:docPr id="5" name="Rectangl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680720" cy="10692765"/>
                      </a:xfrm>
                      <a:prstGeom prst="rect">
                        <a:avLst/>
                      </a:prstGeom>
                      <a:solidFill>
                        <a:srgbClr val="666666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254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F18F5" w:rsidRDefault="00EF18F5"/>
                      </w:txbxContent>
                    </wps:txbx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7" o:spid="_x0000_s1032" style="position:absolute;margin-left:541.75pt;margin-top:0;width:53.6pt;height:841.95pt;z-index:-251655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" fillcolor="#666" stroked="f" strokeweight="2pt">
              <v:path arrowok="t"/>
              <v:textbox>
                <w:txbxContent>
                  <w:p w:rsidR="00EF18F5" w:rsidRDefault="00EF18F5"/>
                </w:txbxContent>
              </v:textbox>
              <w10:wrap anchorx="page" anchory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824" behindDoc="1" locked="0" layoutInCell="1" allowOverlap="1">
              <wp:simplePos x="0" y="0"/>
              <wp:positionH relativeFrom="page">
                <wp:posOffset>6880225</wp:posOffset>
              </wp:positionH>
              <wp:positionV relativeFrom="page">
                <wp:posOffset>8661400</wp:posOffset>
              </wp:positionV>
              <wp:extent cx="680720" cy="962660"/>
              <wp:effectExtent l="3175" t="3175" r="1905" b="0"/>
              <wp:wrapNone/>
              <wp:docPr id="4" name="Rectangl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680720" cy="962660"/>
                      </a:xfrm>
                      <a:prstGeom prst="rect">
                        <a:avLst/>
                      </a:prstGeom>
                      <a:solidFill>
                        <a:srgbClr val="FF388C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254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F18F5" w:rsidRDefault="00EF18F5"/>
                      </w:txbxContent>
                    </wps:txbx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8" o:spid="_x0000_s1033" style="position:absolute;margin-left:541.75pt;margin-top:682pt;width:53.6pt;height:75.8pt;z-index:-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" fillcolor="#ff388c" stroked="f" strokeweight="2pt">
              <v:path arrowok="t"/>
              <v:textbox>
                <w:txbxContent>
                  <w:p w:rsidR="00EF18F5" w:rsidRDefault="00EF18F5"/>
                </w:txbxContent>
              </v:textbox>
              <w10:wrap anchorx="page" anchory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4656" behindDoc="0" locked="0" layoutInCell="1" allowOverlap="1">
              <wp:simplePos x="0" y="0"/>
              <wp:positionH relativeFrom="page">
                <wp:posOffset>6933565</wp:posOffset>
              </wp:positionH>
              <wp:positionV relativeFrom="page">
                <wp:posOffset>8928735</wp:posOffset>
              </wp:positionV>
              <wp:extent cx="457200" cy="365760"/>
              <wp:effectExtent l="8890" t="13335" r="10160" b="11430"/>
              <wp:wrapNone/>
              <wp:docPr id="3" name="AutoShape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457200" cy="365760"/>
                      </a:xfrm>
                      <a:prstGeom prst="bracketPair">
                        <a:avLst>
                          <a:gd name="adj" fmla="val 16667"/>
                        </a:avLst>
                      </a:prstGeom>
                      <a:solidFill>
                        <a:srgbClr val="FF388C"/>
                      </a:solidFill>
                      <a:ln w="12700">
                        <a:solidFill>
                          <a:srgbClr val="FFFFFF"/>
                        </a:solidFill>
                        <a:round/>
                        <a:headEnd/>
                        <a:tailEnd/>
                      </a:ln>
                    </wps:spPr>
                    <wps:txbx>
                      <w:txbxContent>
                        <w:p w:rsidR="00EF18F5" w:rsidRPr="002C4363" w:rsidRDefault="00EF18F5">
                          <w:pPr>
                            <w:jc w:val="center"/>
                            <w:rPr>
                              <w:color w:val="FFFFFF"/>
                              <w:sz w:val="24"/>
                              <w:szCs w:val="24"/>
                            </w:rPr>
                          </w:pPr>
                          <w:r w:rsidRPr="002C4363">
                            <w:rPr>
                              <w:color w:val="FFFFFF"/>
                              <w:sz w:val="24"/>
                              <w:szCs w:val="24"/>
                            </w:rPr>
                            <w:fldChar w:fldCharType="begin"/>
                          </w:r>
                          <w:r w:rsidRPr="002C4363">
                            <w:rPr>
                              <w:color w:val="FFFFFF"/>
                              <w:sz w:val="24"/>
                              <w:szCs w:val="24"/>
                            </w:rPr>
                            <w:instrText>PAGE    \* MERGEFORMAT</w:instrText>
                          </w:r>
                          <w:r w:rsidRPr="002C4363">
                            <w:rPr>
                              <w:color w:val="FFFFFF"/>
                              <w:sz w:val="24"/>
                              <w:szCs w:val="24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color w:val="FFFFFF"/>
                              <w:sz w:val="24"/>
                              <w:szCs w:val="24"/>
                            </w:rPr>
                            <w:t>3</w:t>
                          </w:r>
                          <w:r w:rsidRPr="002C4363">
                            <w:rPr>
                              <w:color w:val="FFFFFF"/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185" coordsize="21600,21600" o:spt="185" adj="3600" path="m@0,nfqx0@0l0@2qy@0,21600em@1,nfqx21600@0l21600@2qy@1,21600em@0,nsqx0@0l0@2qy@0,21600l@1,21600qx21600@2l21600@0qy@1,xe" filled="f">
              <v:formulas>
                <v:f eqn="val #0"/>
                <v:f eqn="sum width 0 #0"/>
                <v:f eqn="sum height 0 #0"/>
                <v:f eqn="prod @0 2929 10000"/>
                <v:f eqn="sum width 0 @3"/>
                <v:f eqn="sum height 0 @3"/>
                <v:f eqn="val width"/>
                <v:f eqn="val height"/>
                <v:f eqn="prod width 1 2"/>
                <v:f eqn="prod height 1 2"/>
              </v:formulas>
              <v:path o:extrusionok="f" gradientshapeok="t" limo="10800,10800" o:connecttype="custom" o:connectlocs="@8,0;0,@9;@8,@7;@6,@9" textboxrect="@3,@3,@4,@5"/>
              <v:handles>
                <v:h position="#0,topLeft" switch="" xrange="0,10800"/>
              </v:handles>
            </v:shapetype>
            <v:shape id="AutoShape 9" o:spid="_x0000_s1034" type="#_x0000_t185" style="position:absolute;margin-left:545.95pt;margin-top:703.05pt;width:36pt;height:28.8pt;z-index: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" filled="t" fillcolor="#ff388c" strokecolor="white" strokeweight="1pt">
              <v:path arrowok="t"/>
              <v:textbox inset="0,,0">
                <w:txbxContent>
                  <w:p w:rsidR="00EF18F5" w:rsidRPr="002C4363" w:rsidRDefault="00EF18F5">
                    <w:pPr>
                      <w:jc w:val="center"/>
                      <w:rPr>
                        <w:color w:val="FFFFFF"/>
                        <w:sz w:val="24"/>
                        <w:szCs w:val="24"/>
                      </w:rPr>
                    </w:pPr>
                    <w:r w:rsidRPr="002C4363">
                      <w:rPr>
                        <w:color w:val="FFFFFF"/>
                        <w:sz w:val="24"/>
                        <w:szCs w:val="24"/>
                      </w:rPr>
                      <w:fldChar w:fldCharType="begin"/>
                    </w:r>
                    <w:r w:rsidRPr="002C4363">
                      <w:rPr>
                        <w:color w:val="FFFFFF"/>
                        <w:sz w:val="24"/>
                        <w:szCs w:val="24"/>
                      </w:rPr>
                      <w:instrText>PAGE    \* MERGEFORMAT</w:instrText>
                    </w:r>
                    <w:r w:rsidRPr="002C4363">
                      <w:rPr>
                        <w:color w:val="FFFFFF"/>
                        <w:sz w:val="24"/>
                        <w:szCs w:val="24"/>
                      </w:rPr>
                      <w:fldChar w:fldCharType="separate"/>
                    </w:r>
                    <w:r>
                      <w:rPr>
                        <w:noProof/>
                        <w:color w:val="FFFFFF"/>
                        <w:sz w:val="24"/>
                        <w:szCs w:val="24"/>
                      </w:rPr>
                      <w:t>3</w:t>
                    </w:r>
                    <w:r w:rsidRPr="002C4363">
                      <w:rPr>
                        <w:color w:val="FFFFFF"/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47CD" w:rsidRDefault="002F47CD">
      <w:pPr>
        <w:spacing w:after="0" w:line="240" w:lineRule="auto"/>
      </w:pPr>
      <w:r>
        <w:separator/>
      </w:r>
    </w:p>
  </w:footnote>
  <w:footnote w:type="continuationSeparator" w:id="0">
    <w:p w:rsidR="002F47CD" w:rsidRDefault="002F47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18F5" w:rsidRDefault="008F5CA5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52608" behindDoc="0" locked="0" layoutInCell="1" allowOverlap="1">
              <wp:simplePos x="0" y="0"/>
              <wp:positionH relativeFrom="page">
                <wp:posOffset>264795</wp:posOffset>
              </wp:positionH>
              <wp:positionV relativeFrom="page">
                <wp:posOffset>2940050</wp:posOffset>
              </wp:positionV>
              <wp:extent cx="409575" cy="4812030"/>
              <wp:effectExtent l="0" t="0" r="1905" b="1270"/>
              <wp:wrapNone/>
              <wp:docPr id="11" name="Pole tekstowe 39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09575" cy="4812030"/>
                      </a:xfrm>
                      <a:prstGeom prst="rect">
                        <a:avLst/>
                      </a:prstGeom>
                      <a:solidFill>
                        <a:srgbClr val="666666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F18F5" w:rsidRPr="002C4363" w:rsidRDefault="00EF18F5">
                          <w:pPr>
                            <w:jc w:val="center"/>
                            <w:rPr>
                              <w:color w:val="FFFFFF"/>
                            </w:rPr>
                          </w:pPr>
                          <w:r w:rsidRPr="002C4363">
                            <w:rPr>
                              <w:color w:val="FFFFFF"/>
                            </w:rPr>
                            <w:t>Liczby i cyfry. Klasa 4</w:t>
                          </w:r>
                        </w:p>
                      </w:txbxContent>
                    </wps:txbx>
                    <wps:bodyPr rot="0" vert="vert270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395" o:spid="_x0000_s1027" type="#_x0000_t202" style="position:absolute;margin-left:20.85pt;margin-top:231.5pt;width:32.25pt;height:378.9pt;z-index:251652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" fillcolor="#666" stroked="f" strokeweight=".5pt">
              <v:path arrowok="t"/>
              <v:textbox style="layout-flow:vertical;mso-layout-flow-alt:bottom-to-top">
                <w:txbxContent>
                  <w:p w:rsidR="00EF18F5" w:rsidRPr="002C4363" w:rsidRDefault="00EF18F5">
                    <w:pPr>
                      <w:jc w:val="center"/>
                      <w:rPr>
                        <w:color w:val="FFFFFF"/>
                      </w:rPr>
                    </w:pPr>
                    <w:r w:rsidRPr="002C4363">
                      <w:rPr>
                        <w:color w:val="FFFFFF"/>
                      </w:rPr>
                      <w:t>Liczby i cyfry. Klasa 4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704" behindDoc="1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0</wp:posOffset>
              </wp:positionV>
              <wp:extent cx="680085" cy="10692765"/>
              <wp:effectExtent l="0" t="0" r="0" b="3810"/>
              <wp:wrapNone/>
              <wp:docPr id="10" name="Prostokąt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680085" cy="10692765"/>
                      </a:xfrm>
                      <a:prstGeom prst="rect">
                        <a:avLst/>
                      </a:prstGeom>
                      <a:solidFill>
                        <a:srgbClr val="666666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254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F18F5" w:rsidRDefault="00EF18F5"/>
                      </w:txbxContent>
                    </wps:txbx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Prostokąt 4" o:spid="_x0000_s1028" style="position:absolute;margin-left:0;margin-top:0;width:53.55pt;height:841.95pt;z-index:-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" fillcolor="#666" stroked="f" strokeweight="2pt">
              <v:path arrowok="t"/>
              <v:textbox>
                <w:txbxContent>
                  <w:p w:rsidR="00EF18F5" w:rsidRDefault="00EF18F5"/>
                </w:txbxContent>
              </v:textbox>
              <w10:wrap anchorx="page" anchory="page"/>
            </v:rect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18F5" w:rsidRDefault="008F5CA5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59776" behindDoc="1" locked="0" layoutInCell="1" allowOverlap="1">
              <wp:simplePos x="0" y="0"/>
              <wp:positionH relativeFrom="page">
                <wp:align>left</wp:align>
              </wp:positionH>
              <wp:positionV relativeFrom="page">
                <wp:align>top</wp:align>
              </wp:positionV>
              <wp:extent cx="6880225" cy="10692765"/>
              <wp:effectExtent l="0" t="0" r="0" b="3810"/>
              <wp:wrapNone/>
              <wp:docPr id="9" name="Prostokąt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6880225" cy="10692765"/>
                      </a:xfrm>
                      <a:prstGeom prst="rect">
                        <a:avLst/>
                      </a:prstGeom>
                      <a:gradFill rotWithShape="1">
                        <a:gsLst>
                          <a:gs pos="0">
                            <a:srgbClr val="FFFFFF"/>
                          </a:gs>
                          <a:gs pos="75000">
                            <a:srgbClr val="FFFFFF"/>
                          </a:gs>
                          <a:gs pos="100000">
                            <a:srgbClr val="DADADA"/>
                          </a:gs>
                        </a:gsLst>
                        <a:path path="shape">
                          <a:fillToRect l="20000" t="50000" r="80000" b="50000"/>
                        </a:path>
                      </a:gra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254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Prostokąt 5" o:spid="_x0000_s1026" style="position:absolute;margin-left:0;margin-top:0;width:541.75pt;height:841.95pt;z-index:-251656704;visibility:visible;mso-wrap-style:square;mso-width-percent:0;mso-height-percent:0;mso-wrap-distance-left:9pt;mso-wrap-distance-top:0;mso-wrap-distance-right:9pt;mso-wrap-distance-bottom:0;mso-position-horizontal:left;mso-position-horizontal-relative:page;mso-position-vertical:top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" stroked="f" strokeweight="2pt">
              <v:fill color2="#dadada" rotate="t" focusposition="13107f,.5" focussize="" colors="0 white;.75 white;1 #dadada" focus="100%" type="gradientRadial"/>
              <v:path arrowok="t"/>
              <w10:wrap anchorx="page" anchory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3632" behindDoc="0" locked="0" layoutInCell="1" allowOverlap="1">
              <wp:simplePos x="0" y="0"/>
              <wp:positionH relativeFrom="page">
                <wp:posOffset>6880225</wp:posOffset>
              </wp:positionH>
              <wp:positionV relativeFrom="page">
                <wp:posOffset>2940050</wp:posOffset>
              </wp:positionV>
              <wp:extent cx="409575" cy="4812030"/>
              <wp:effectExtent l="3175" t="0" r="0" b="1270"/>
              <wp:wrapNone/>
              <wp:docPr id="8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09575" cy="4812030"/>
                      </a:xfrm>
                      <a:prstGeom prst="rect">
                        <a:avLst/>
                      </a:prstGeom>
                      <a:solidFill>
                        <a:srgbClr val="666666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F18F5" w:rsidRPr="002C4363" w:rsidRDefault="00EF18F5">
                          <w:pPr>
                            <w:jc w:val="center"/>
                            <w:rPr>
                              <w:color w:val="FFFFFF"/>
                            </w:rPr>
                          </w:pPr>
                          <w:r w:rsidRPr="002C4363">
                            <w:rPr>
                              <w:color w:val="FFFFFF"/>
                            </w:rPr>
                            <w:t>Liczby i cyfry. Klasa 4</w:t>
                          </w:r>
                        </w:p>
                        <w:p w:rsidR="00EF18F5" w:rsidRPr="002C4363" w:rsidRDefault="00EF18F5">
                          <w:pPr>
                            <w:jc w:val="center"/>
                            <w:rPr>
                              <w:color w:val="FFFFFF"/>
                            </w:rPr>
                          </w:pPr>
                        </w:p>
                      </w:txbxContent>
                    </wps:txbx>
                    <wps:bodyPr rot="0" vert="vert270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9" type="#_x0000_t202" style="position:absolute;margin-left:541.75pt;margin-top:231.5pt;width:32.25pt;height:378.9pt;z-index:251653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" fillcolor="#666" stroked="f" strokeweight=".5pt">
              <v:path arrowok="t"/>
              <v:textbox style="layout-flow:vertical;mso-layout-flow-alt:bottom-to-top">
                <w:txbxContent>
                  <w:p w:rsidR="00EF18F5" w:rsidRPr="002C4363" w:rsidRDefault="00EF18F5">
                    <w:pPr>
                      <w:jc w:val="center"/>
                      <w:rPr>
                        <w:color w:val="FFFFFF"/>
                      </w:rPr>
                    </w:pPr>
                    <w:r w:rsidRPr="002C4363">
                      <w:rPr>
                        <w:color w:val="FFFFFF"/>
                      </w:rPr>
                      <w:t>Liczby i cyfry. Klasa 4</w:t>
                    </w:r>
                  </w:p>
                  <w:p w:rsidR="00EF18F5" w:rsidRPr="002C4363" w:rsidRDefault="00EF18F5">
                    <w:pPr>
                      <w:jc w:val="center"/>
                      <w:rPr>
                        <w:color w:val="FFFFFF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752" behindDoc="1" locked="0" layoutInCell="1" allowOverlap="1">
              <wp:simplePos x="0" y="0"/>
              <wp:positionH relativeFrom="page">
                <wp:posOffset>6880225</wp:posOffset>
              </wp:positionH>
              <wp:positionV relativeFrom="page">
                <wp:posOffset>8661400</wp:posOffset>
              </wp:positionV>
              <wp:extent cx="680720" cy="962660"/>
              <wp:effectExtent l="3175" t="3175" r="1905" b="0"/>
              <wp:wrapNone/>
              <wp:docPr id="7" name="Rectangl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680720" cy="962660"/>
                      </a:xfrm>
                      <a:prstGeom prst="rect">
                        <a:avLst/>
                      </a:prstGeom>
                      <a:solidFill>
                        <a:srgbClr val="FF388C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254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F18F5" w:rsidRDefault="00EF18F5"/>
                      </w:txbxContent>
                    </wps:txbx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5" o:spid="_x0000_s1030" style="position:absolute;margin-left:541.75pt;margin-top:682pt;width:53.6pt;height:75.8pt;z-index:-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" fillcolor="#ff388c" stroked="f" strokeweight="2pt">
              <v:path arrowok="t"/>
              <v:textbox>
                <w:txbxContent>
                  <w:p w:rsidR="00EF18F5" w:rsidRDefault="00EF18F5"/>
                </w:txbxContent>
              </v:textbox>
              <w10:wrap anchorx="page" anchory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1" allowOverlap="1">
              <wp:simplePos x="0" y="0"/>
              <wp:positionH relativeFrom="page">
                <wp:posOffset>6880225</wp:posOffset>
              </wp:positionH>
              <wp:positionV relativeFrom="page">
                <wp:posOffset>0</wp:posOffset>
              </wp:positionV>
              <wp:extent cx="680720" cy="10692765"/>
              <wp:effectExtent l="3175" t="0" r="1905" b="3810"/>
              <wp:wrapNone/>
              <wp:docPr id="6" name="Rectangl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680720" cy="10692765"/>
                      </a:xfrm>
                      <a:prstGeom prst="rect">
                        <a:avLst/>
                      </a:prstGeom>
                      <a:solidFill>
                        <a:srgbClr val="666666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254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F18F5" w:rsidRDefault="00EF18F5"/>
                      </w:txbxContent>
                    </wps:txbx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6" o:spid="_x0000_s1031" style="position:absolute;margin-left:541.75pt;margin-top:0;width:53.6pt;height:841.9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" fillcolor="#666" stroked="f" strokeweight="2pt">
              <v:path arrowok="t"/>
              <v:textbox>
                <w:txbxContent>
                  <w:p w:rsidR="00EF18F5" w:rsidRDefault="00EF18F5"/>
                </w:txbxContent>
              </v:textbox>
              <w10:wrap anchorx="page" anchory="page"/>
            </v:rect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18F5" w:rsidRDefault="008F5CA5" w:rsidP="008D3515">
    <w:pPr>
      <w:pStyle w:val="Nagwek"/>
      <w:tabs>
        <w:tab w:val="clear" w:pos="4320"/>
        <w:tab w:val="clear" w:pos="8640"/>
        <w:tab w:val="left" w:pos="3918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5680" behindDoc="0" locked="0" layoutInCell="1" allowOverlap="1">
              <wp:simplePos x="0" y="0"/>
              <wp:positionH relativeFrom="page">
                <wp:posOffset>7012940</wp:posOffset>
              </wp:positionH>
              <wp:positionV relativeFrom="page">
                <wp:posOffset>2940050</wp:posOffset>
              </wp:positionV>
              <wp:extent cx="409575" cy="4812030"/>
              <wp:effectExtent l="2540" t="0" r="0" b="1270"/>
              <wp:wrapNone/>
              <wp:docPr id="2" name="Pole tekstow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09575" cy="48120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666666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F18F5" w:rsidRPr="0038484B" w:rsidRDefault="00EF18F5">
                          <w:pPr>
                            <w:jc w:val="center"/>
                            <w:rPr>
                              <w:color w:val="FFFFFF"/>
                            </w:rPr>
                          </w:pPr>
                          <w:r w:rsidRPr="00FB0A68">
                            <w:rPr>
                              <w:rFonts w:ascii="Times New Roman" w:hAnsi="Times New Roman" w:cs="Times New Roman"/>
                              <w:color w:val="333333"/>
                              <w:sz w:val="24"/>
                              <w:szCs w:val="24"/>
                            </w:rPr>
                            <w:t>Rachunki pamięciowe – dodawanie i odejmowanie</w:t>
                          </w:r>
                          <w:r w:rsidRPr="00467236">
                            <w:rPr>
                              <w:rFonts w:ascii="Times New Roman" w:hAnsi="Times New Roman" w:cs="Times New Roman"/>
                              <w:color w:val="333333"/>
                              <w:sz w:val="24"/>
                              <w:szCs w:val="24"/>
                            </w:rPr>
                            <w:t xml:space="preserve">. </w:t>
                          </w:r>
                          <w:r w:rsidRPr="0038484B">
                            <w:rPr>
                              <w:rFonts w:ascii="Times New Roman" w:hAnsi="Times New Roman" w:cs="Times New Roman"/>
                              <w:color w:val="FFFFFF"/>
                              <w:sz w:val="24"/>
                              <w:szCs w:val="24"/>
                            </w:rPr>
                            <w:t>Klasa 4</w:t>
                          </w:r>
                        </w:p>
                        <w:p w:rsidR="00EF18F5" w:rsidRPr="0038484B" w:rsidRDefault="00EF18F5">
                          <w:pPr>
                            <w:jc w:val="center"/>
                            <w:rPr>
                              <w:color w:val="FFFFFF"/>
                            </w:rPr>
                          </w:pPr>
                        </w:p>
                      </w:txbxContent>
                    </wps:txbx>
                    <wps:bodyPr rot="0" vert="vert270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3" o:spid="_x0000_s1035" type="#_x0000_t202" style="position:absolute;margin-left:552.2pt;margin-top:231.5pt;width:32.25pt;height:378.9pt;z-index:251655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" filled="f" fillcolor="#666" stroked="f" strokeweight=".5pt">
              <v:path arrowok="t"/>
              <v:textbox style="layout-flow:vertical;mso-layout-flow-alt:bottom-to-top">
                <w:txbxContent>
                  <w:p w:rsidR="00EF18F5" w:rsidRPr="0038484B" w:rsidRDefault="00EF18F5">
                    <w:pPr>
                      <w:jc w:val="center"/>
                      <w:rPr>
                        <w:color w:val="FFFFFF"/>
                      </w:rPr>
                    </w:pPr>
                    <w:r w:rsidRPr="00FB0A68">
                      <w:rPr>
                        <w:rFonts w:ascii="Times New Roman" w:hAnsi="Times New Roman" w:cs="Times New Roman"/>
                        <w:color w:val="333333"/>
                        <w:sz w:val="24"/>
                        <w:szCs w:val="24"/>
                      </w:rPr>
                      <w:t>Rachunki pamięciowe – dodawanie i odejmowanie</w:t>
                    </w:r>
                    <w:r w:rsidRPr="00467236">
                      <w:rPr>
                        <w:rFonts w:ascii="Times New Roman" w:hAnsi="Times New Roman" w:cs="Times New Roman"/>
                        <w:color w:val="333333"/>
                        <w:sz w:val="24"/>
                        <w:szCs w:val="24"/>
                      </w:rPr>
                      <w:t xml:space="preserve">. </w:t>
                    </w:r>
                    <w:r w:rsidRPr="0038484B">
                      <w:rPr>
                        <w:rFonts w:ascii="Times New Roman" w:hAnsi="Times New Roman" w:cs="Times New Roman"/>
                        <w:color w:val="FFFFFF"/>
                        <w:sz w:val="24"/>
                        <w:szCs w:val="24"/>
                      </w:rPr>
                      <w:t>Klasa 4</w:t>
                    </w:r>
                  </w:p>
                  <w:p w:rsidR="00EF18F5" w:rsidRPr="0038484B" w:rsidRDefault="00EF18F5">
                    <w:pPr>
                      <w:jc w:val="center"/>
                      <w:rPr>
                        <w:color w:val="FFFFFF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2848" behindDoc="1" locked="0" layoutInCell="1" allowOverlap="1">
              <wp:simplePos x="0" y="0"/>
              <wp:positionH relativeFrom="page">
                <wp:posOffset>6880225</wp:posOffset>
              </wp:positionH>
              <wp:positionV relativeFrom="page">
                <wp:posOffset>0</wp:posOffset>
              </wp:positionV>
              <wp:extent cx="680720" cy="10692765"/>
              <wp:effectExtent l="22225" t="19050" r="40005" b="51435"/>
              <wp:wrapNone/>
              <wp:docPr id="1" name="Rectangl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680720" cy="10692765"/>
                      </a:xfrm>
                      <a:prstGeom prst="rect">
                        <a:avLst/>
                      </a:prstGeom>
                      <a:solidFill>
                        <a:srgbClr val="9BBB59"/>
                      </a:solidFill>
                      <a:ln w="38100">
                        <a:solidFill>
                          <a:srgbClr val="F2F2F2"/>
                        </a:solidFill>
                        <a:miter lim="800000"/>
                        <a:headEnd/>
                        <a:tailEnd/>
                      </a:ln>
                      <a:effectLst>
                        <a:outerShdw dist="28398" dir="3806097" algn="ctr" rotWithShape="0">
                          <a:srgbClr val="4E6128">
                            <a:alpha val="50000"/>
                          </a:srgbClr>
                        </a:outerShdw>
                      </a:effectLst>
                    </wps:spPr>
                    <wps:txbx>
                      <w:txbxContent>
                        <w:p w:rsidR="00EF18F5" w:rsidRDefault="00EF18F5"/>
                      </w:txbxContent>
                    </wps:txbx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11" o:spid="_x0000_s1036" style="position:absolute;margin-left:541.75pt;margin-top:0;width:53.6pt;height:841.95pt;z-index:-251653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" fillcolor="#9bbb59" strokecolor="#f2f2f2" strokeweight="3pt">
              <v:shadow on="t" color="#4e6128" opacity=".5" offset="1pt"/>
              <v:path arrowok="t"/>
              <v:textbox>
                <w:txbxContent>
                  <w:p w:rsidR="00EF18F5" w:rsidRDefault="00EF18F5"/>
                </w:txbxContent>
              </v:textbox>
              <w10:wrap anchorx="page" anchory="page"/>
            </v:rect>
          </w:pict>
        </mc:Fallback>
      </mc:AlternateContent>
    </w:r>
    <w:r w:rsidR="00EF18F5"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E0C0C54A"/>
    <w:lvl w:ilvl="0">
      <w:start w:val="1"/>
      <w:numFmt w:val="bullet"/>
      <w:pStyle w:val="Listapunktowana5"/>
      <w:lvlText w:val="○"/>
      <w:lvlJc w:val="left"/>
      <w:pPr>
        <w:ind w:left="1800" w:hanging="360"/>
      </w:pPr>
      <w:rPr>
        <w:rFonts w:ascii="Monotype Corsiva" w:hAnsi="Monotype Corsiva" w:cs="Monotype Corsiva" w:hint="default"/>
        <w:color w:val="auto"/>
      </w:rPr>
    </w:lvl>
  </w:abstractNum>
  <w:abstractNum w:abstractNumId="1">
    <w:nsid w:val="FFFFFF81"/>
    <w:multiLevelType w:val="singleLevel"/>
    <w:tmpl w:val="9A8A1DFA"/>
    <w:lvl w:ilvl="0">
      <w:start w:val="1"/>
      <w:numFmt w:val="bullet"/>
      <w:pStyle w:val="Listapunktowana4"/>
      <w:lvlText w:val=""/>
      <w:lvlJc w:val="left"/>
      <w:pPr>
        <w:ind w:left="1440" w:hanging="360"/>
      </w:pPr>
      <w:rPr>
        <w:rFonts w:ascii="Symbol" w:hAnsi="Symbol" w:cs="Symbol" w:hint="default"/>
        <w:color w:val="auto"/>
      </w:rPr>
    </w:lvl>
  </w:abstractNum>
  <w:abstractNum w:abstractNumId="2">
    <w:nsid w:val="FFFFFF82"/>
    <w:multiLevelType w:val="singleLevel"/>
    <w:tmpl w:val="4AAC3C4A"/>
    <w:lvl w:ilvl="0">
      <w:start w:val="1"/>
      <w:numFmt w:val="bullet"/>
      <w:pStyle w:val="Listapunktowana3"/>
      <w:lvlText w:val=""/>
      <w:lvlJc w:val="left"/>
      <w:pPr>
        <w:ind w:left="1080" w:hanging="360"/>
      </w:pPr>
      <w:rPr>
        <w:rFonts w:ascii="Symbol" w:hAnsi="Symbol" w:cs="Symbol" w:hint="default"/>
        <w:color w:val="FF388C"/>
      </w:rPr>
    </w:lvl>
  </w:abstractNum>
  <w:abstractNum w:abstractNumId="3">
    <w:nsid w:val="FFFFFF83"/>
    <w:multiLevelType w:val="singleLevel"/>
    <w:tmpl w:val="3EFA84BC"/>
    <w:lvl w:ilvl="0">
      <w:start w:val="1"/>
      <w:numFmt w:val="bullet"/>
      <w:pStyle w:val="Listapunktowana2"/>
      <w:lvlText w:val=""/>
      <w:lvlJc w:val="left"/>
      <w:pPr>
        <w:ind w:left="720" w:hanging="360"/>
      </w:pPr>
      <w:rPr>
        <w:rFonts w:ascii="Symbol" w:hAnsi="Symbol" w:cs="Symbol" w:hint="default"/>
        <w:color w:val="FF388C"/>
      </w:rPr>
    </w:lvl>
  </w:abstractNum>
  <w:abstractNum w:abstractNumId="4">
    <w:nsid w:val="FFFFFF89"/>
    <w:multiLevelType w:val="singleLevel"/>
    <w:tmpl w:val="3932A106"/>
    <w:lvl w:ilvl="0">
      <w:start w:val="1"/>
      <w:numFmt w:val="bullet"/>
      <w:pStyle w:val="Listapunktowana"/>
      <w:lvlText w:val=""/>
      <w:lvlJc w:val="left"/>
      <w:pPr>
        <w:ind w:left="360" w:hanging="360"/>
      </w:pPr>
      <w:rPr>
        <w:rFonts w:ascii="Symbol" w:hAnsi="Symbol" w:cs="Symbol" w:hint="default"/>
        <w:color w:val="FF388C"/>
      </w:rPr>
    </w:lvl>
  </w:abstractNum>
  <w:abstractNum w:abstractNumId="5">
    <w:nsid w:val="58B024A8"/>
    <w:multiLevelType w:val="hybridMultilevel"/>
    <w:tmpl w:val="F8EE8056"/>
    <w:lvl w:ilvl="0" w:tplc="577C9AF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i w:val="0"/>
        <w:iCs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4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4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efaultTabStop w:val="709"/>
  <w:hyphenationZone w:val="420"/>
  <w:doNotHyphenateCaps/>
  <w:evenAndOddHeader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3515"/>
    <w:rsid w:val="00002161"/>
    <w:rsid w:val="000242FB"/>
    <w:rsid w:val="000335B4"/>
    <w:rsid w:val="0005075E"/>
    <w:rsid w:val="00057357"/>
    <w:rsid w:val="00076A0C"/>
    <w:rsid w:val="000C6E4E"/>
    <w:rsid w:val="000D1D6A"/>
    <w:rsid w:val="000E7550"/>
    <w:rsid w:val="0011188E"/>
    <w:rsid w:val="001454D2"/>
    <w:rsid w:val="00152027"/>
    <w:rsid w:val="001614F1"/>
    <w:rsid w:val="00172C93"/>
    <w:rsid w:val="00190708"/>
    <w:rsid w:val="001914FB"/>
    <w:rsid w:val="001B3EEE"/>
    <w:rsid w:val="00216359"/>
    <w:rsid w:val="002843F1"/>
    <w:rsid w:val="002C4363"/>
    <w:rsid w:val="002F47CD"/>
    <w:rsid w:val="003012F8"/>
    <w:rsid w:val="003367CA"/>
    <w:rsid w:val="0036692F"/>
    <w:rsid w:val="0038484B"/>
    <w:rsid w:val="0038487C"/>
    <w:rsid w:val="00384986"/>
    <w:rsid w:val="003C0F7A"/>
    <w:rsid w:val="00405DB7"/>
    <w:rsid w:val="00416FEC"/>
    <w:rsid w:val="00456B46"/>
    <w:rsid w:val="00457293"/>
    <w:rsid w:val="00467236"/>
    <w:rsid w:val="004807AE"/>
    <w:rsid w:val="0048674D"/>
    <w:rsid w:val="00495CF1"/>
    <w:rsid w:val="004C6E9D"/>
    <w:rsid w:val="00500E92"/>
    <w:rsid w:val="00524E3C"/>
    <w:rsid w:val="00525657"/>
    <w:rsid w:val="00526002"/>
    <w:rsid w:val="00533D49"/>
    <w:rsid w:val="005343CA"/>
    <w:rsid w:val="00541E77"/>
    <w:rsid w:val="00567D35"/>
    <w:rsid w:val="005A35F7"/>
    <w:rsid w:val="005A522C"/>
    <w:rsid w:val="005B3020"/>
    <w:rsid w:val="005D1E81"/>
    <w:rsid w:val="006055F4"/>
    <w:rsid w:val="00633D4C"/>
    <w:rsid w:val="00642B2A"/>
    <w:rsid w:val="006D6C44"/>
    <w:rsid w:val="006F542C"/>
    <w:rsid w:val="00710464"/>
    <w:rsid w:val="007137D8"/>
    <w:rsid w:val="00734404"/>
    <w:rsid w:val="00737FE4"/>
    <w:rsid w:val="007404D3"/>
    <w:rsid w:val="00775435"/>
    <w:rsid w:val="00775594"/>
    <w:rsid w:val="00784236"/>
    <w:rsid w:val="007E27DF"/>
    <w:rsid w:val="007F7E19"/>
    <w:rsid w:val="00821881"/>
    <w:rsid w:val="00822FD0"/>
    <w:rsid w:val="008250EF"/>
    <w:rsid w:val="0086594A"/>
    <w:rsid w:val="008D3515"/>
    <w:rsid w:val="008E3144"/>
    <w:rsid w:val="008F5CA5"/>
    <w:rsid w:val="008F6AA2"/>
    <w:rsid w:val="008F7EA5"/>
    <w:rsid w:val="00905371"/>
    <w:rsid w:val="009206CC"/>
    <w:rsid w:val="00934FF9"/>
    <w:rsid w:val="00940D11"/>
    <w:rsid w:val="00942478"/>
    <w:rsid w:val="0096239C"/>
    <w:rsid w:val="00974BFF"/>
    <w:rsid w:val="009839FA"/>
    <w:rsid w:val="00985556"/>
    <w:rsid w:val="00986499"/>
    <w:rsid w:val="009926A0"/>
    <w:rsid w:val="009A7FDD"/>
    <w:rsid w:val="009B41E8"/>
    <w:rsid w:val="009B5BE8"/>
    <w:rsid w:val="009E4734"/>
    <w:rsid w:val="009E5071"/>
    <w:rsid w:val="009F6C8B"/>
    <w:rsid w:val="00A0761B"/>
    <w:rsid w:val="00A105F4"/>
    <w:rsid w:val="00A157C3"/>
    <w:rsid w:val="00A42739"/>
    <w:rsid w:val="00A65BF4"/>
    <w:rsid w:val="00A70E60"/>
    <w:rsid w:val="00AB20C3"/>
    <w:rsid w:val="00AD0E2A"/>
    <w:rsid w:val="00B20264"/>
    <w:rsid w:val="00B2712A"/>
    <w:rsid w:val="00B67C58"/>
    <w:rsid w:val="00B725F1"/>
    <w:rsid w:val="00B764C0"/>
    <w:rsid w:val="00B77A38"/>
    <w:rsid w:val="00B80411"/>
    <w:rsid w:val="00BB740B"/>
    <w:rsid w:val="00BD2E8A"/>
    <w:rsid w:val="00BE75CE"/>
    <w:rsid w:val="00C56F1F"/>
    <w:rsid w:val="00C9092E"/>
    <w:rsid w:val="00CC4027"/>
    <w:rsid w:val="00CD2CE1"/>
    <w:rsid w:val="00CE577E"/>
    <w:rsid w:val="00D3383F"/>
    <w:rsid w:val="00D502FF"/>
    <w:rsid w:val="00D62D67"/>
    <w:rsid w:val="00D63F9B"/>
    <w:rsid w:val="00D9206C"/>
    <w:rsid w:val="00D96EBA"/>
    <w:rsid w:val="00E17053"/>
    <w:rsid w:val="00E272AE"/>
    <w:rsid w:val="00E3218D"/>
    <w:rsid w:val="00E32EC0"/>
    <w:rsid w:val="00E4620A"/>
    <w:rsid w:val="00EC015C"/>
    <w:rsid w:val="00EC4C37"/>
    <w:rsid w:val="00EF18F5"/>
    <w:rsid w:val="00F04594"/>
    <w:rsid w:val="00F145C7"/>
    <w:rsid w:val="00F3593D"/>
    <w:rsid w:val="00F42F1F"/>
    <w:rsid w:val="00F53D26"/>
    <w:rsid w:val="00F731D5"/>
    <w:rsid w:val="00F74751"/>
    <w:rsid w:val="00FB0A68"/>
    <w:rsid w:val="00FC485E"/>
    <w:rsid w:val="00FF1E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qFormat="1"/>
    <w:lsdException w:name="heading 2" w:semiHidden="0" w:qFormat="1"/>
    <w:lsdException w:name="heading 3" w:semiHidden="0" w:qFormat="1"/>
    <w:lsdException w:name="heading 4" w:semiHidden="0" w:qFormat="1"/>
    <w:lsdException w:name="heading 5" w:semiHidden="0" w:qFormat="1"/>
    <w:lsdException w:name="heading 6" w:semiHidden="0" w:qFormat="1"/>
    <w:lsdException w:name="heading 7" w:semiHidden="0" w:qFormat="1"/>
    <w:lsdException w:name="heading 8" w:semiHidden="0" w:qFormat="1"/>
    <w:lsdException w:name="heading 9" w:semiHidden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Normal Indent" w:unhideWhenUsed="1"/>
    <w:lsdException w:name="footnote text" w:unhideWhenUsed="1"/>
    <w:lsdException w:name="annotation text" w:unhideWhenUsed="1"/>
    <w:lsdException w:name="index heading" w:unhideWhenUsed="1"/>
    <w:lsdException w:name="caption" w:semiHidden="0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semiHidden="0" w:qFormat="1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semiHidden="0" w:qFormat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FollowedHyperlink" w:unhideWhenUsed="1"/>
    <w:lsdException w:name="Strong" w:semiHidden="0" w:qFormat="1"/>
    <w:lsdException w:name="Emphasis" w:semiHidden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Table Grid" w:semiHidden="0"/>
    <w:lsdException w:name="Table Theme" w:unhideWhenUsed="1"/>
    <w:lsdException w:name="No Spacing" w:semiHidden="0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qFormat="1"/>
    <w:lsdException w:name="Quote" w:semiHidden="0" w:qFormat="1"/>
    <w:lsdException w:name="Intense Quote" w:semiHidden="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/>
    <w:lsdException w:name="Colorful Grid Accent 5" w:semiHidden="0" w:uiPriority="73"/>
    <w:lsdException w:name="Light Shading Accent 6" w:semiHidden="0" w:uiPriority="60"/>
    <w:lsdException w:name="Light List Accent 6" w:semiHidden="0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qFormat="1"/>
    <w:lsdException w:name="Intense Emphasis" w:semiHidden="0" w:qFormat="1"/>
    <w:lsdException w:name="Subtle Reference" w:semiHidden="0" w:qFormat="1"/>
    <w:lsdException w:name="Intense Reference" w:semiHidden="0" w:qFormat="1"/>
    <w:lsdException w:name="Book Title" w:semiHidden="0" w:qFormat="1"/>
    <w:lsdException w:name="Bibliography" w:uiPriority="37" w:unhideWhenUsed="1"/>
    <w:lsdException w:name="TOC Heading" w:semiHidden="0" w:qFormat="1"/>
  </w:latentStyles>
  <w:style w:type="paragraph" w:default="1" w:styleId="Normalny">
    <w:name w:val="Normal"/>
    <w:qFormat/>
    <w:rsid w:val="00775435"/>
    <w:pPr>
      <w:spacing w:after="160" w:line="259" w:lineRule="auto"/>
    </w:pPr>
    <w:rPr>
      <w:rFonts w:cs="Calibri"/>
      <w:color w:val="244061"/>
      <w:sz w:val="32"/>
      <w:szCs w:val="32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502FF"/>
    <w:pPr>
      <w:keepNext/>
      <w:keepLines/>
      <w:spacing w:before="360" w:after="0" w:line="240" w:lineRule="auto"/>
      <w:outlineLvl w:val="0"/>
    </w:pPr>
    <w:rPr>
      <w:rFonts w:ascii="Cambria" w:eastAsia="Times New Roman" w:hAnsi="Cambria" w:cs="Cambria"/>
      <w:color w:val="000000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D502FF"/>
    <w:pPr>
      <w:keepNext/>
      <w:keepLines/>
      <w:spacing w:before="120" w:after="0" w:line="240" w:lineRule="auto"/>
      <w:outlineLvl w:val="1"/>
    </w:pPr>
    <w:rPr>
      <w:rFonts w:ascii="Cambria" w:eastAsia="Times New Roman" w:hAnsi="Cambria" w:cs="Cambria"/>
      <w:color w:val="000000"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D502FF"/>
    <w:pPr>
      <w:keepNext/>
      <w:keepLines/>
      <w:spacing w:before="20" w:after="0" w:line="240" w:lineRule="auto"/>
      <w:outlineLvl w:val="2"/>
    </w:pPr>
    <w:rPr>
      <w:rFonts w:eastAsia="Times New Roman"/>
      <w:b/>
      <w:bCs/>
      <w:color w:val="000000"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D502FF"/>
    <w:pPr>
      <w:keepNext/>
      <w:keepLines/>
      <w:spacing w:before="200" w:after="0" w:line="264" w:lineRule="auto"/>
      <w:outlineLvl w:val="3"/>
    </w:pPr>
    <w:rPr>
      <w:rFonts w:ascii="Cambria" w:eastAsia="Times New Roman" w:hAnsi="Cambria" w:cs="Cambria"/>
      <w:b/>
      <w:bCs/>
      <w:i/>
      <w:iCs/>
      <w:color w:val="000000"/>
      <w:sz w:val="20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D502FF"/>
    <w:pPr>
      <w:keepNext/>
      <w:keepLines/>
      <w:spacing w:before="200" w:after="0" w:line="264" w:lineRule="auto"/>
      <w:outlineLvl w:val="4"/>
    </w:pPr>
    <w:rPr>
      <w:rFonts w:ascii="Cambria" w:eastAsia="Times New Roman" w:hAnsi="Cambria" w:cs="Cambria"/>
      <w:color w:val="000000"/>
      <w:sz w:val="20"/>
      <w:szCs w:val="20"/>
      <w:lang w:eastAsia="pl-PL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D502FF"/>
    <w:pPr>
      <w:keepNext/>
      <w:keepLines/>
      <w:spacing w:before="200" w:after="0" w:line="264" w:lineRule="auto"/>
      <w:outlineLvl w:val="5"/>
    </w:pPr>
    <w:rPr>
      <w:rFonts w:ascii="Cambria" w:eastAsia="Times New Roman" w:hAnsi="Cambria" w:cs="Cambria"/>
      <w:i/>
      <w:iCs/>
      <w:color w:val="000000"/>
      <w:sz w:val="20"/>
      <w:szCs w:val="20"/>
      <w:lang w:eastAsia="pl-PL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D502FF"/>
    <w:pPr>
      <w:keepNext/>
      <w:keepLines/>
      <w:spacing w:before="200" w:after="0" w:line="264" w:lineRule="auto"/>
      <w:outlineLvl w:val="6"/>
    </w:pPr>
    <w:rPr>
      <w:rFonts w:ascii="Cambria" w:eastAsia="Times New Roman" w:hAnsi="Cambria" w:cs="Cambria"/>
      <w:i/>
      <w:iCs/>
      <w:color w:val="000000"/>
      <w:sz w:val="20"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D502FF"/>
    <w:pPr>
      <w:keepNext/>
      <w:keepLines/>
      <w:spacing w:before="200" w:after="0" w:line="264" w:lineRule="auto"/>
      <w:outlineLvl w:val="7"/>
    </w:pPr>
    <w:rPr>
      <w:rFonts w:ascii="Cambria" w:eastAsia="Times New Roman" w:hAnsi="Cambria" w:cs="Cambria"/>
      <w:color w:val="000000"/>
      <w:sz w:val="20"/>
      <w:szCs w:val="20"/>
      <w:lang w:eastAsia="pl-PL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D502FF"/>
    <w:pPr>
      <w:keepNext/>
      <w:keepLines/>
      <w:spacing w:before="200" w:after="0" w:line="264" w:lineRule="auto"/>
      <w:outlineLvl w:val="8"/>
    </w:pPr>
    <w:rPr>
      <w:rFonts w:ascii="Cambria" w:eastAsia="Times New Roman" w:hAnsi="Cambria" w:cs="Cambria"/>
      <w:i/>
      <w:iCs/>
      <w:color w:val="00000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rsid w:val="00D502FF"/>
    <w:rPr>
      <w:rFonts w:ascii="Cambria" w:hAnsi="Cambria" w:cs="Cambria"/>
      <w:color w:val="000000"/>
      <w:sz w:val="32"/>
      <w:szCs w:val="32"/>
    </w:rPr>
  </w:style>
  <w:style w:type="character" w:customStyle="1" w:styleId="Nagwek2Znak">
    <w:name w:val="Nagłówek 2 Znak"/>
    <w:link w:val="Nagwek2"/>
    <w:uiPriority w:val="99"/>
    <w:semiHidden/>
    <w:rsid w:val="00D502FF"/>
    <w:rPr>
      <w:rFonts w:ascii="Cambria" w:hAnsi="Cambria" w:cs="Cambria"/>
      <w:color w:val="000000"/>
      <w:sz w:val="28"/>
      <w:szCs w:val="28"/>
    </w:rPr>
  </w:style>
  <w:style w:type="character" w:customStyle="1" w:styleId="Nagwek3Znak">
    <w:name w:val="Nagłówek 3 Znak"/>
    <w:link w:val="Nagwek3"/>
    <w:uiPriority w:val="99"/>
    <w:semiHidden/>
    <w:rsid w:val="00D502FF"/>
    <w:rPr>
      <w:rFonts w:eastAsia="Times New Roman"/>
      <w:b/>
      <w:bCs/>
      <w:color w:val="000000"/>
      <w:sz w:val="24"/>
      <w:szCs w:val="24"/>
    </w:rPr>
  </w:style>
  <w:style w:type="character" w:customStyle="1" w:styleId="Nagwek4Znak">
    <w:name w:val="Nagłówek 4 Znak"/>
    <w:link w:val="Nagwek4"/>
    <w:uiPriority w:val="99"/>
    <w:semiHidden/>
    <w:rsid w:val="00D502FF"/>
    <w:rPr>
      <w:rFonts w:ascii="Cambria" w:hAnsi="Cambria" w:cs="Cambria"/>
      <w:b/>
      <w:bCs/>
      <w:i/>
      <w:iCs/>
      <w:color w:val="000000"/>
    </w:rPr>
  </w:style>
  <w:style w:type="character" w:customStyle="1" w:styleId="Nagwek5Znak">
    <w:name w:val="Nagłówek 5 Znak"/>
    <w:link w:val="Nagwek5"/>
    <w:uiPriority w:val="99"/>
    <w:semiHidden/>
    <w:rsid w:val="00D502FF"/>
    <w:rPr>
      <w:rFonts w:ascii="Cambria" w:hAnsi="Cambria" w:cs="Cambria"/>
      <w:color w:val="000000"/>
    </w:rPr>
  </w:style>
  <w:style w:type="character" w:customStyle="1" w:styleId="Nagwek6Znak">
    <w:name w:val="Nagłówek 6 Znak"/>
    <w:link w:val="Nagwek6"/>
    <w:uiPriority w:val="99"/>
    <w:semiHidden/>
    <w:rsid w:val="00D502FF"/>
    <w:rPr>
      <w:rFonts w:ascii="Cambria" w:hAnsi="Cambria" w:cs="Cambria"/>
      <w:i/>
      <w:iCs/>
      <w:color w:val="000000"/>
    </w:rPr>
  </w:style>
  <w:style w:type="character" w:customStyle="1" w:styleId="Nagwek7Znak">
    <w:name w:val="Nagłówek 7 Znak"/>
    <w:link w:val="Nagwek7"/>
    <w:uiPriority w:val="99"/>
    <w:semiHidden/>
    <w:rsid w:val="00D502FF"/>
    <w:rPr>
      <w:rFonts w:ascii="Cambria" w:hAnsi="Cambria" w:cs="Cambria"/>
      <w:i/>
      <w:iCs/>
      <w:color w:val="000000"/>
    </w:rPr>
  </w:style>
  <w:style w:type="character" w:customStyle="1" w:styleId="Nagwek8Znak">
    <w:name w:val="Nagłówek 8 Znak"/>
    <w:link w:val="Nagwek8"/>
    <w:uiPriority w:val="99"/>
    <w:semiHidden/>
    <w:rsid w:val="00D502FF"/>
    <w:rPr>
      <w:rFonts w:ascii="Cambria" w:hAnsi="Cambria" w:cs="Cambria"/>
      <w:color w:val="000000"/>
      <w:sz w:val="20"/>
      <w:szCs w:val="20"/>
    </w:rPr>
  </w:style>
  <w:style w:type="character" w:customStyle="1" w:styleId="Nagwek9Znak">
    <w:name w:val="Nagłówek 9 Znak"/>
    <w:link w:val="Nagwek9"/>
    <w:uiPriority w:val="99"/>
    <w:semiHidden/>
    <w:rsid w:val="00D502FF"/>
    <w:rPr>
      <w:rFonts w:ascii="Cambria" w:hAnsi="Cambria" w:cs="Cambria"/>
      <w:i/>
      <w:iCs/>
      <w:color w:val="000000"/>
      <w:sz w:val="20"/>
      <w:szCs w:val="20"/>
    </w:rPr>
  </w:style>
  <w:style w:type="character" w:styleId="Pogrubienie">
    <w:name w:val="Strong"/>
    <w:uiPriority w:val="99"/>
    <w:qFormat/>
    <w:rsid w:val="00D502FF"/>
    <w:rPr>
      <w:b/>
      <w:bCs/>
    </w:rPr>
  </w:style>
  <w:style w:type="character" w:styleId="Uwydatnienie">
    <w:name w:val="Emphasis"/>
    <w:uiPriority w:val="99"/>
    <w:qFormat/>
    <w:rsid w:val="00D502FF"/>
    <w:rPr>
      <w:i/>
      <w:iCs/>
      <w:color w:val="000000"/>
    </w:rPr>
  </w:style>
  <w:style w:type="character" w:customStyle="1" w:styleId="Odwoanieintensywneznak">
    <w:name w:val="Odwołanie intensywne (znak)"/>
    <w:uiPriority w:val="99"/>
    <w:rsid w:val="00D502FF"/>
    <w:rPr>
      <w:b/>
      <w:bCs/>
      <w:color w:val="000000"/>
      <w:sz w:val="20"/>
      <w:szCs w:val="20"/>
      <w:u w:val="single"/>
    </w:rPr>
  </w:style>
  <w:style w:type="character" w:customStyle="1" w:styleId="Odwoaniedelikatneznak">
    <w:name w:val="Odwołanie delikatne (znak)"/>
    <w:uiPriority w:val="99"/>
    <w:rsid w:val="00D502FF"/>
    <w:rPr>
      <w:color w:val="000000"/>
      <w:sz w:val="20"/>
      <w:szCs w:val="20"/>
      <w:u w:val="single"/>
    </w:rPr>
  </w:style>
  <w:style w:type="character" w:customStyle="1" w:styleId="Tytuksikiznak">
    <w:name w:val="Tytuł książki (znak)"/>
    <w:uiPriority w:val="99"/>
    <w:rsid w:val="00D502FF"/>
    <w:rPr>
      <w:rFonts w:ascii="Cambria" w:hAnsi="Cambria" w:cs="Cambria"/>
      <w:b/>
      <w:bCs/>
      <w:i/>
      <w:iCs/>
      <w:color w:val="000000"/>
      <w:sz w:val="20"/>
      <w:szCs w:val="20"/>
    </w:rPr>
  </w:style>
  <w:style w:type="character" w:customStyle="1" w:styleId="Wyrnienieintensywneznak">
    <w:name w:val="Wyróżnienie intensywne (znak)"/>
    <w:uiPriority w:val="99"/>
    <w:rsid w:val="00D502FF"/>
    <w:rPr>
      <w:b/>
      <w:bCs/>
      <w:i/>
      <w:iCs/>
      <w:color w:val="000000"/>
      <w:sz w:val="20"/>
      <w:szCs w:val="20"/>
    </w:rPr>
  </w:style>
  <w:style w:type="character" w:customStyle="1" w:styleId="Wyrnieniedelikatneznak">
    <w:name w:val="Wyróżnienie delikatne (znak)"/>
    <w:uiPriority w:val="99"/>
    <w:rsid w:val="00D502FF"/>
    <w:rPr>
      <w:i/>
      <w:iCs/>
      <w:color w:val="000000"/>
      <w:sz w:val="20"/>
      <w:szCs w:val="20"/>
    </w:rPr>
  </w:style>
  <w:style w:type="paragraph" w:styleId="Cytat">
    <w:name w:val="Quote"/>
    <w:basedOn w:val="Normalny"/>
    <w:next w:val="Normalny"/>
    <w:link w:val="CytatZnak"/>
    <w:uiPriority w:val="99"/>
    <w:qFormat/>
    <w:rsid w:val="00D502FF"/>
    <w:pPr>
      <w:spacing w:before="160" w:line="300" w:lineRule="auto"/>
      <w:ind w:left="144" w:right="144"/>
      <w:jc w:val="center"/>
    </w:pPr>
    <w:rPr>
      <w:rFonts w:ascii="Cambria" w:eastAsia="Times New Roman" w:hAnsi="Cambria" w:cs="Cambria"/>
      <w:i/>
      <w:iCs/>
      <w:color w:val="000000"/>
      <w:sz w:val="24"/>
      <w:szCs w:val="24"/>
      <w:lang w:eastAsia="pl-PL"/>
    </w:rPr>
  </w:style>
  <w:style w:type="character" w:customStyle="1" w:styleId="CytatZnak">
    <w:name w:val="Cytat Znak"/>
    <w:link w:val="Cytat"/>
    <w:uiPriority w:val="99"/>
    <w:rsid w:val="00D502FF"/>
    <w:rPr>
      <w:rFonts w:ascii="Cambria" w:hAnsi="Cambria" w:cs="Cambria"/>
      <w:i/>
      <w:iCs/>
      <w:color w:val="000000"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99"/>
    <w:qFormat/>
    <w:rsid w:val="00D502FF"/>
    <w:pPr>
      <w:pBdr>
        <w:top w:val="single" w:sz="36" w:space="8" w:color="FF388C"/>
        <w:left w:val="single" w:sz="36" w:space="8" w:color="FF388C"/>
        <w:bottom w:val="single" w:sz="36" w:space="8" w:color="FF388C"/>
        <w:right w:val="single" w:sz="36" w:space="8" w:color="FF388C"/>
      </w:pBdr>
      <w:shd w:val="clear" w:color="auto" w:fill="FF388C"/>
      <w:spacing w:before="200" w:after="280" w:line="300" w:lineRule="auto"/>
      <w:ind w:left="936" w:right="936"/>
      <w:jc w:val="center"/>
    </w:pPr>
    <w:rPr>
      <w:rFonts w:eastAsia="Times New Roman"/>
      <w:b/>
      <w:bCs/>
      <w:i/>
      <w:iCs/>
      <w:color w:val="000000"/>
      <w:sz w:val="21"/>
      <w:szCs w:val="21"/>
      <w:lang w:eastAsia="pl-PL"/>
    </w:rPr>
  </w:style>
  <w:style w:type="character" w:customStyle="1" w:styleId="CytatintensywnyZnak">
    <w:name w:val="Cytat intensywny Znak"/>
    <w:link w:val="Cytatintensywny"/>
    <w:uiPriority w:val="99"/>
    <w:rsid w:val="00D502FF"/>
    <w:rPr>
      <w:rFonts w:eastAsia="Times New Roman"/>
      <w:b/>
      <w:bCs/>
      <w:i/>
      <w:iCs/>
      <w:color w:val="000000"/>
      <w:sz w:val="21"/>
      <w:szCs w:val="21"/>
      <w:shd w:val="clear" w:color="auto" w:fill="FF388C"/>
    </w:rPr>
  </w:style>
  <w:style w:type="table" w:styleId="Tabela-Siatka">
    <w:name w:val="Table Grid"/>
    <w:basedOn w:val="Standardowy"/>
    <w:uiPriority w:val="99"/>
    <w:rsid w:val="00D502FF"/>
    <w:rPr>
      <w:rFonts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rsid w:val="00D502FF"/>
    <w:pPr>
      <w:tabs>
        <w:tab w:val="center" w:pos="4320"/>
        <w:tab w:val="right" w:pos="8640"/>
      </w:tabs>
      <w:spacing w:line="264" w:lineRule="auto"/>
    </w:pPr>
    <w:rPr>
      <w:color w:val="000000"/>
      <w:sz w:val="20"/>
      <w:szCs w:val="20"/>
      <w:lang w:eastAsia="pl-PL"/>
    </w:rPr>
  </w:style>
  <w:style w:type="character" w:customStyle="1" w:styleId="NagwekZnak">
    <w:name w:val="Nagłówek Znak"/>
    <w:link w:val="Nagwek"/>
    <w:uiPriority w:val="99"/>
    <w:rsid w:val="00D502FF"/>
    <w:rPr>
      <w:color w:val="000000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D502FF"/>
    <w:pPr>
      <w:tabs>
        <w:tab w:val="center" w:pos="4320"/>
        <w:tab w:val="right" w:pos="8640"/>
      </w:tabs>
      <w:spacing w:line="264" w:lineRule="auto"/>
    </w:pPr>
    <w:rPr>
      <w:color w:val="000000"/>
      <w:sz w:val="20"/>
      <w:szCs w:val="20"/>
      <w:lang w:eastAsia="pl-PL"/>
    </w:rPr>
  </w:style>
  <w:style w:type="character" w:customStyle="1" w:styleId="StopkaZnak">
    <w:name w:val="Stopka Znak"/>
    <w:link w:val="Stopka"/>
    <w:uiPriority w:val="99"/>
    <w:rsid w:val="00D502FF"/>
    <w:rPr>
      <w:color w:val="000000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D502FF"/>
    <w:pPr>
      <w:spacing w:line="264" w:lineRule="auto"/>
    </w:pPr>
    <w:rPr>
      <w:rFonts w:ascii="Tahoma" w:hAnsi="Tahoma" w:cs="Tahoma"/>
      <w:color w:val="000000"/>
      <w:sz w:val="16"/>
      <w:szCs w:val="16"/>
      <w:lang w:eastAsia="pl-PL"/>
    </w:rPr>
  </w:style>
  <w:style w:type="character" w:customStyle="1" w:styleId="TekstdymkaZnak">
    <w:name w:val="Tekst dymka Znak"/>
    <w:link w:val="Tekstdymka"/>
    <w:uiPriority w:val="99"/>
    <w:semiHidden/>
    <w:rsid w:val="00D502FF"/>
    <w:rPr>
      <w:rFonts w:ascii="Tahoma" w:hAnsi="Tahoma" w:cs="Tahoma"/>
      <w:color w:val="000000"/>
      <w:sz w:val="16"/>
      <w:szCs w:val="16"/>
    </w:rPr>
  </w:style>
  <w:style w:type="paragraph" w:styleId="Legenda">
    <w:name w:val="caption"/>
    <w:basedOn w:val="Normalny"/>
    <w:next w:val="Normalny"/>
    <w:uiPriority w:val="99"/>
    <w:qFormat/>
    <w:rsid w:val="00D502FF"/>
    <w:pPr>
      <w:spacing w:line="240" w:lineRule="auto"/>
    </w:pPr>
    <w:rPr>
      <w:rFonts w:eastAsia="Times New Roman"/>
      <w:b/>
      <w:bCs/>
      <w:smallCaps/>
      <w:color w:val="666666"/>
      <w:spacing w:val="6"/>
      <w:sz w:val="20"/>
      <w:szCs w:val="20"/>
      <w:lang w:eastAsia="pl-PL"/>
    </w:rPr>
  </w:style>
  <w:style w:type="paragraph" w:styleId="Bezodstpw">
    <w:name w:val="No Spacing"/>
    <w:link w:val="BezodstpwZnak"/>
    <w:uiPriority w:val="99"/>
    <w:qFormat/>
    <w:rsid w:val="00D502FF"/>
    <w:rPr>
      <w:rFonts w:cs="Calibri"/>
      <w:sz w:val="22"/>
      <w:szCs w:val="22"/>
    </w:rPr>
  </w:style>
  <w:style w:type="paragraph" w:styleId="Tekstblokowy">
    <w:name w:val="Block Text"/>
    <w:aliases w:val="Cytat blokowy"/>
    <w:basedOn w:val="Normalny"/>
    <w:uiPriority w:val="99"/>
    <w:rsid w:val="00D502FF"/>
    <w:pPr>
      <w:pBdr>
        <w:top w:val="single" w:sz="2" w:space="10" w:color="FF87B9"/>
        <w:bottom w:val="single" w:sz="24" w:space="10" w:color="FF87B9"/>
      </w:pBdr>
      <w:spacing w:after="280" w:line="240" w:lineRule="auto"/>
      <w:ind w:left="1440" w:right="1440"/>
      <w:jc w:val="both"/>
    </w:pPr>
    <w:rPr>
      <w:rFonts w:eastAsia="Times New Roman"/>
      <w:color w:val="FFFFFF"/>
      <w:sz w:val="28"/>
      <w:szCs w:val="28"/>
      <w:lang w:eastAsia="pl-PL"/>
    </w:rPr>
  </w:style>
  <w:style w:type="paragraph" w:styleId="Listapunktowana">
    <w:name w:val="List Bullet"/>
    <w:basedOn w:val="Normalny"/>
    <w:autoRedefine/>
    <w:uiPriority w:val="99"/>
    <w:rsid w:val="00D502FF"/>
    <w:pPr>
      <w:numPr>
        <w:numId w:val="6"/>
      </w:numPr>
      <w:spacing w:after="0" w:line="264" w:lineRule="auto"/>
    </w:pPr>
    <w:rPr>
      <w:sz w:val="21"/>
      <w:szCs w:val="21"/>
      <w:lang w:eastAsia="pl-PL"/>
    </w:rPr>
  </w:style>
  <w:style w:type="paragraph" w:styleId="Listapunktowana2">
    <w:name w:val="List Bullet 2"/>
    <w:basedOn w:val="Normalny"/>
    <w:autoRedefine/>
    <w:uiPriority w:val="99"/>
    <w:rsid w:val="00D502FF"/>
    <w:pPr>
      <w:numPr>
        <w:numId w:val="7"/>
      </w:numPr>
      <w:spacing w:after="0" w:line="264" w:lineRule="auto"/>
    </w:pPr>
    <w:rPr>
      <w:sz w:val="21"/>
      <w:szCs w:val="21"/>
      <w:lang w:eastAsia="pl-PL"/>
    </w:rPr>
  </w:style>
  <w:style w:type="paragraph" w:styleId="Listapunktowana3">
    <w:name w:val="List Bullet 3"/>
    <w:basedOn w:val="Normalny"/>
    <w:autoRedefine/>
    <w:uiPriority w:val="99"/>
    <w:rsid w:val="00D502FF"/>
    <w:pPr>
      <w:numPr>
        <w:numId w:val="8"/>
      </w:numPr>
      <w:spacing w:after="0" w:line="264" w:lineRule="auto"/>
    </w:pPr>
    <w:rPr>
      <w:sz w:val="21"/>
      <w:szCs w:val="21"/>
      <w:lang w:eastAsia="pl-PL"/>
    </w:rPr>
  </w:style>
  <w:style w:type="paragraph" w:styleId="Listapunktowana4">
    <w:name w:val="List Bullet 4"/>
    <w:basedOn w:val="Normalny"/>
    <w:autoRedefine/>
    <w:uiPriority w:val="99"/>
    <w:rsid w:val="00D502FF"/>
    <w:pPr>
      <w:numPr>
        <w:numId w:val="9"/>
      </w:numPr>
      <w:spacing w:after="0" w:line="264" w:lineRule="auto"/>
    </w:pPr>
    <w:rPr>
      <w:sz w:val="21"/>
      <w:szCs w:val="21"/>
      <w:lang w:eastAsia="pl-PL"/>
    </w:rPr>
  </w:style>
  <w:style w:type="paragraph" w:styleId="Listapunktowana5">
    <w:name w:val="List Bullet 5"/>
    <w:basedOn w:val="Normalny"/>
    <w:autoRedefine/>
    <w:uiPriority w:val="99"/>
    <w:rsid w:val="00D502FF"/>
    <w:pPr>
      <w:numPr>
        <w:numId w:val="10"/>
      </w:numPr>
      <w:spacing w:after="0" w:line="264" w:lineRule="auto"/>
    </w:pPr>
    <w:rPr>
      <w:sz w:val="21"/>
      <w:szCs w:val="21"/>
      <w:lang w:eastAsia="pl-PL"/>
    </w:rPr>
  </w:style>
  <w:style w:type="paragraph" w:styleId="Spistreci1">
    <w:name w:val="toc 1"/>
    <w:basedOn w:val="Normalny"/>
    <w:next w:val="Normalny"/>
    <w:autoRedefine/>
    <w:uiPriority w:val="99"/>
    <w:semiHidden/>
    <w:rsid w:val="00D502FF"/>
    <w:pPr>
      <w:tabs>
        <w:tab w:val="right" w:leader="dot" w:pos="8630"/>
      </w:tabs>
      <w:spacing w:after="40" w:line="240" w:lineRule="auto"/>
    </w:pPr>
    <w:rPr>
      <w:smallCaps/>
      <w:color w:val="E40059"/>
      <w:sz w:val="21"/>
      <w:szCs w:val="21"/>
      <w:lang w:eastAsia="pl-PL"/>
    </w:rPr>
  </w:style>
  <w:style w:type="paragraph" w:styleId="Spistreci2">
    <w:name w:val="toc 2"/>
    <w:basedOn w:val="Normalny"/>
    <w:next w:val="Normalny"/>
    <w:autoRedefine/>
    <w:uiPriority w:val="99"/>
    <w:semiHidden/>
    <w:rsid w:val="00D502FF"/>
    <w:pPr>
      <w:tabs>
        <w:tab w:val="right" w:leader="dot" w:pos="8630"/>
      </w:tabs>
      <w:spacing w:after="40" w:line="240" w:lineRule="auto"/>
      <w:ind w:left="216"/>
    </w:pPr>
    <w:rPr>
      <w:smallCaps/>
      <w:sz w:val="21"/>
      <w:szCs w:val="21"/>
      <w:lang w:eastAsia="pl-PL"/>
    </w:rPr>
  </w:style>
  <w:style w:type="paragraph" w:styleId="Spistreci3">
    <w:name w:val="toc 3"/>
    <w:basedOn w:val="Normalny"/>
    <w:next w:val="Normalny"/>
    <w:autoRedefine/>
    <w:uiPriority w:val="99"/>
    <w:semiHidden/>
    <w:rsid w:val="00D502FF"/>
    <w:pPr>
      <w:tabs>
        <w:tab w:val="right" w:leader="dot" w:pos="8630"/>
      </w:tabs>
      <w:spacing w:after="40" w:line="240" w:lineRule="auto"/>
      <w:ind w:left="446"/>
    </w:pPr>
    <w:rPr>
      <w:smallCaps/>
      <w:sz w:val="21"/>
      <w:szCs w:val="21"/>
      <w:lang w:eastAsia="pl-PL"/>
    </w:rPr>
  </w:style>
  <w:style w:type="paragraph" w:styleId="Spistreci4">
    <w:name w:val="toc 4"/>
    <w:basedOn w:val="Normalny"/>
    <w:next w:val="Normalny"/>
    <w:autoRedefine/>
    <w:uiPriority w:val="99"/>
    <w:semiHidden/>
    <w:rsid w:val="00D502FF"/>
    <w:pPr>
      <w:tabs>
        <w:tab w:val="right" w:leader="dot" w:pos="8630"/>
      </w:tabs>
      <w:spacing w:after="40" w:line="240" w:lineRule="auto"/>
      <w:ind w:left="662"/>
    </w:pPr>
    <w:rPr>
      <w:smallCaps/>
      <w:sz w:val="21"/>
      <w:szCs w:val="21"/>
      <w:lang w:eastAsia="pl-PL"/>
    </w:rPr>
  </w:style>
  <w:style w:type="paragraph" w:styleId="Spistreci5">
    <w:name w:val="toc 5"/>
    <w:basedOn w:val="Normalny"/>
    <w:next w:val="Normalny"/>
    <w:autoRedefine/>
    <w:uiPriority w:val="99"/>
    <w:semiHidden/>
    <w:rsid w:val="00D502FF"/>
    <w:pPr>
      <w:tabs>
        <w:tab w:val="right" w:leader="dot" w:pos="8630"/>
      </w:tabs>
      <w:spacing w:after="40" w:line="240" w:lineRule="auto"/>
      <w:ind w:left="878"/>
    </w:pPr>
    <w:rPr>
      <w:smallCaps/>
      <w:sz w:val="21"/>
      <w:szCs w:val="21"/>
      <w:lang w:eastAsia="pl-PL"/>
    </w:rPr>
  </w:style>
  <w:style w:type="paragraph" w:styleId="Spistreci6">
    <w:name w:val="toc 6"/>
    <w:basedOn w:val="Normalny"/>
    <w:next w:val="Normalny"/>
    <w:autoRedefine/>
    <w:uiPriority w:val="99"/>
    <w:semiHidden/>
    <w:rsid w:val="00D502FF"/>
    <w:pPr>
      <w:tabs>
        <w:tab w:val="right" w:leader="dot" w:pos="8630"/>
      </w:tabs>
      <w:spacing w:after="40" w:line="240" w:lineRule="auto"/>
      <w:ind w:left="1094"/>
    </w:pPr>
    <w:rPr>
      <w:smallCaps/>
      <w:sz w:val="21"/>
      <w:szCs w:val="21"/>
      <w:lang w:eastAsia="pl-PL"/>
    </w:rPr>
  </w:style>
  <w:style w:type="paragraph" w:styleId="Spistreci7">
    <w:name w:val="toc 7"/>
    <w:basedOn w:val="Normalny"/>
    <w:next w:val="Normalny"/>
    <w:autoRedefine/>
    <w:uiPriority w:val="99"/>
    <w:semiHidden/>
    <w:rsid w:val="00D502FF"/>
    <w:pPr>
      <w:tabs>
        <w:tab w:val="right" w:leader="dot" w:pos="8630"/>
      </w:tabs>
      <w:spacing w:after="40" w:line="240" w:lineRule="auto"/>
      <w:ind w:left="1325"/>
    </w:pPr>
    <w:rPr>
      <w:smallCaps/>
      <w:sz w:val="21"/>
      <w:szCs w:val="21"/>
      <w:lang w:eastAsia="pl-PL"/>
    </w:rPr>
  </w:style>
  <w:style w:type="paragraph" w:styleId="Spistreci8">
    <w:name w:val="toc 8"/>
    <w:basedOn w:val="Normalny"/>
    <w:next w:val="Normalny"/>
    <w:autoRedefine/>
    <w:uiPriority w:val="99"/>
    <w:semiHidden/>
    <w:rsid w:val="00D502FF"/>
    <w:pPr>
      <w:tabs>
        <w:tab w:val="right" w:leader="dot" w:pos="8630"/>
      </w:tabs>
      <w:spacing w:after="40" w:line="240" w:lineRule="auto"/>
      <w:ind w:left="1540"/>
    </w:pPr>
    <w:rPr>
      <w:smallCaps/>
      <w:sz w:val="21"/>
      <w:szCs w:val="21"/>
      <w:lang w:eastAsia="pl-PL"/>
    </w:rPr>
  </w:style>
  <w:style w:type="paragraph" w:styleId="Spistreci9">
    <w:name w:val="toc 9"/>
    <w:basedOn w:val="Normalny"/>
    <w:next w:val="Normalny"/>
    <w:autoRedefine/>
    <w:uiPriority w:val="99"/>
    <w:semiHidden/>
    <w:rsid w:val="00D502FF"/>
    <w:pPr>
      <w:tabs>
        <w:tab w:val="right" w:leader="dot" w:pos="8630"/>
      </w:tabs>
      <w:spacing w:after="40" w:line="240" w:lineRule="auto"/>
      <w:ind w:left="1760"/>
    </w:pPr>
    <w:rPr>
      <w:smallCaps/>
      <w:sz w:val="21"/>
      <w:szCs w:val="21"/>
      <w:lang w:eastAsia="pl-PL"/>
    </w:rPr>
  </w:style>
  <w:style w:type="character" w:styleId="Hipercze">
    <w:name w:val="Hyperlink"/>
    <w:uiPriority w:val="99"/>
    <w:semiHidden/>
    <w:rsid w:val="00D502FF"/>
    <w:rPr>
      <w:color w:val="000000"/>
      <w:u w:val="single"/>
    </w:rPr>
  </w:style>
  <w:style w:type="character" w:styleId="Tytuksiki">
    <w:name w:val="Book Title"/>
    <w:uiPriority w:val="99"/>
    <w:qFormat/>
    <w:rsid w:val="00D502FF"/>
    <w:rPr>
      <w:b/>
      <w:bCs/>
      <w:smallCaps/>
      <w:spacing w:val="10"/>
    </w:rPr>
  </w:style>
  <w:style w:type="character" w:styleId="Wyrnienieintensywne">
    <w:name w:val="Intense Emphasis"/>
    <w:uiPriority w:val="99"/>
    <w:qFormat/>
    <w:rsid w:val="00D502FF"/>
    <w:rPr>
      <w:b/>
      <w:bCs/>
      <w:i/>
      <w:iCs/>
      <w:color w:val="000000"/>
    </w:rPr>
  </w:style>
  <w:style w:type="character" w:styleId="Odwoanieintensywne">
    <w:name w:val="Intense Reference"/>
    <w:uiPriority w:val="99"/>
    <w:qFormat/>
    <w:rsid w:val="00D502FF"/>
    <w:rPr>
      <w:b/>
      <w:bCs/>
      <w:smallCaps/>
      <w:color w:val="000000"/>
      <w:spacing w:val="5"/>
      <w:u w:val="single"/>
    </w:rPr>
  </w:style>
  <w:style w:type="character" w:styleId="Wyrnieniedelikatne">
    <w:name w:val="Subtle Emphasis"/>
    <w:uiPriority w:val="99"/>
    <w:qFormat/>
    <w:rsid w:val="00D502FF"/>
    <w:rPr>
      <w:i/>
      <w:iCs/>
      <w:color w:val="000000"/>
    </w:rPr>
  </w:style>
  <w:style w:type="character" w:styleId="Odwoaniedelikatne">
    <w:name w:val="Subtle Reference"/>
    <w:uiPriority w:val="99"/>
    <w:qFormat/>
    <w:rsid w:val="00D502FF"/>
    <w:rPr>
      <w:smallCaps/>
      <w:color w:val="000000"/>
      <w:u w:val="single"/>
    </w:rPr>
  </w:style>
  <w:style w:type="paragraph" w:styleId="Zwrotpoegnalny">
    <w:name w:val="Closing"/>
    <w:basedOn w:val="Normalny"/>
    <w:link w:val="ZwrotpoegnalnyZnak"/>
    <w:uiPriority w:val="99"/>
    <w:rsid w:val="00D502FF"/>
    <w:pPr>
      <w:spacing w:before="480" w:after="960" w:line="264" w:lineRule="auto"/>
    </w:pPr>
    <w:rPr>
      <w:b/>
      <w:bCs/>
      <w:color w:val="000000"/>
      <w:sz w:val="21"/>
      <w:szCs w:val="21"/>
      <w:lang w:eastAsia="pl-PL"/>
    </w:rPr>
  </w:style>
  <w:style w:type="character" w:customStyle="1" w:styleId="ZwrotpoegnalnyZnak">
    <w:name w:val="Zwrot pożegnalny Znak"/>
    <w:link w:val="Zwrotpoegnalny"/>
    <w:uiPriority w:val="99"/>
    <w:rsid w:val="00D502FF"/>
    <w:rPr>
      <w:b/>
      <w:bCs/>
      <w:color w:val="000000"/>
      <w:sz w:val="21"/>
      <w:szCs w:val="21"/>
    </w:rPr>
  </w:style>
  <w:style w:type="paragraph" w:customStyle="1" w:styleId="Adresodbiorcy">
    <w:name w:val="Adres odbiorcy"/>
    <w:basedOn w:val="Bezodstpw"/>
    <w:link w:val="Adresodbiorcyznak"/>
    <w:uiPriority w:val="99"/>
    <w:rsid w:val="00D502FF"/>
    <w:pPr>
      <w:spacing w:after="360"/>
    </w:pPr>
    <w:rPr>
      <w:color w:val="000000"/>
      <w:sz w:val="21"/>
      <w:szCs w:val="21"/>
    </w:rPr>
  </w:style>
  <w:style w:type="paragraph" w:styleId="Zwrotgrzecznociowy">
    <w:name w:val="Salutation"/>
    <w:basedOn w:val="Bezodstpw"/>
    <w:next w:val="Normalny"/>
    <w:link w:val="ZwrotgrzecznociowyZnak"/>
    <w:uiPriority w:val="99"/>
    <w:rsid w:val="00D502FF"/>
    <w:pPr>
      <w:spacing w:before="480" w:after="320"/>
    </w:pPr>
    <w:rPr>
      <w:b/>
      <w:bCs/>
      <w:color w:val="000000"/>
      <w:sz w:val="21"/>
      <w:szCs w:val="21"/>
    </w:rPr>
  </w:style>
  <w:style w:type="character" w:customStyle="1" w:styleId="ZwrotgrzecznociowyZnak">
    <w:name w:val="Zwrot grzecznościowy Znak"/>
    <w:link w:val="Zwrotgrzecznociowy"/>
    <w:uiPriority w:val="99"/>
    <w:rsid w:val="00D502FF"/>
    <w:rPr>
      <w:b/>
      <w:bCs/>
      <w:color w:val="000000"/>
      <w:sz w:val="21"/>
      <w:szCs w:val="21"/>
    </w:rPr>
  </w:style>
  <w:style w:type="paragraph" w:customStyle="1" w:styleId="Adresnadawcy">
    <w:name w:val="Adres nadawcy"/>
    <w:basedOn w:val="Bezodstpw"/>
    <w:uiPriority w:val="99"/>
    <w:rsid w:val="00D502FF"/>
    <w:pPr>
      <w:spacing w:after="360"/>
    </w:pPr>
  </w:style>
  <w:style w:type="paragraph" w:styleId="Podtytu">
    <w:name w:val="Subtitle"/>
    <w:basedOn w:val="Normalny"/>
    <w:next w:val="Normalny"/>
    <w:link w:val="PodtytuZnak"/>
    <w:uiPriority w:val="99"/>
    <w:qFormat/>
    <w:rsid w:val="00D502FF"/>
    <w:pPr>
      <w:numPr>
        <w:ilvl w:val="1"/>
      </w:numPr>
      <w:spacing w:line="264" w:lineRule="auto"/>
    </w:pPr>
    <w:rPr>
      <w:rFonts w:eastAsia="Times New Roman"/>
      <w:color w:val="000000"/>
      <w:lang w:eastAsia="pl-PL"/>
    </w:rPr>
  </w:style>
  <w:style w:type="character" w:customStyle="1" w:styleId="PodtytuZnak">
    <w:name w:val="Podtytuł Znak"/>
    <w:link w:val="Podtytu"/>
    <w:uiPriority w:val="99"/>
    <w:rsid w:val="00D502FF"/>
    <w:rPr>
      <w:rFonts w:eastAsia="Times New Roman"/>
      <w:color w:val="000000"/>
      <w:sz w:val="32"/>
      <w:szCs w:val="32"/>
    </w:rPr>
  </w:style>
  <w:style w:type="paragraph" w:styleId="Tytu">
    <w:name w:val="Title"/>
    <w:basedOn w:val="Normalny"/>
    <w:next w:val="Normalny"/>
    <w:link w:val="TytuZnak"/>
    <w:uiPriority w:val="99"/>
    <w:qFormat/>
    <w:rsid w:val="008D3515"/>
    <w:pPr>
      <w:spacing w:after="0" w:line="240" w:lineRule="auto"/>
    </w:pPr>
    <w:rPr>
      <w:rFonts w:ascii="Cambria" w:eastAsia="Times New Roman" w:hAnsi="Cambria" w:cs="Cambria"/>
      <w:color w:val="666666"/>
      <w:kern w:val="28"/>
      <w:sz w:val="72"/>
      <w:szCs w:val="72"/>
      <w:lang w:eastAsia="pl-PL"/>
    </w:rPr>
  </w:style>
  <w:style w:type="character" w:customStyle="1" w:styleId="TytuZnak">
    <w:name w:val="Tytuł Znak"/>
    <w:link w:val="Tytu"/>
    <w:uiPriority w:val="99"/>
    <w:rsid w:val="008D3515"/>
    <w:rPr>
      <w:rFonts w:ascii="Cambria" w:hAnsi="Cambria" w:cs="Cambria"/>
      <w:color w:val="666666"/>
      <w:kern w:val="28"/>
      <w:sz w:val="80"/>
      <w:szCs w:val="80"/>
    </w:rPr>
  </w:style>
  <w:style w:type="paragraph" w:styleId="Data">
    <w:name w:val="Date"/>
    <w:basedOn w:val="Normalny"/>
    <w:next w:val="Normalny"/>
    <w:link w:val="DataZnak"/>
    <w:uiPriority w:val="99"/>
    <w:semiHidden/>
    <w:rsid w:val="00D502FF"/>
    <w:pPr>
      <w:spacing w:line="264" w:lineRule="auto"/>
    </w:pPr>
    <w:rPr>
      <w:color w:val="000000"/>
      <w:sz w:val="20"/>
      <w:szCs w:val="20"/>
      <w:lang w:eastAsia="pl-PL"/>
    </w:rPr>
  </w:style>
  <w:style w:type="character" w:customStyle="1" w:styleId="DataZnak">
    <w:name w:val="Data Znak"/>
    <w:link w:val="Data"/>
    <w:uiPriority w:val="99"/>
    <w:semiHidden/>
    <w:rsid w:val="00D502FF"/>
    <w:rPr>
      <w:color w:val="000000"/>
      <w:sz w:val="20"/>
      <w:szCs w:val="20"/>
    </w:rPr>
  </w:style>
  <w:style w:type="character" w:styleId="Tekstzastpczy">
    <w:name w:val="Placeholder Text"/>
    <w:uiPriority w:val="99"/>
    <w:rsid w:val="00D502FF"/>
    <w:rPr>
      <w:color w:val="808080"/>
    </w:rPr>
  </w:style>
  <w:style w:type="paragraph" w:styleId="Podpis">
    <w:name w:val="Signature"/>
    <w:basedOn w:val="Normalny"/>
    <w:link w:val="PodpisZnak"/>
    <w:uiPriority w:val="99"/>
    <w:rsid w:val="00D502FF"/>
    <w:pPr>
      <w:spacing w:line="264" w:lineRule="auto"/>
    </w:pPr>
    <w:rPr>
      <w:color w:val="000000"/>
      <w:sz w:val="20"/>
      <w:szCs w:val="20"/>
      <w:lang w:eastAsia="pl-PL"/>
    </w:rPr>
  </w:style>
  <w:style w:type="character" w:customStyle="1" w:styleId="PodpisZnak">
    <w:name w:val="Podpis Znak"/>
    <w:link w:val="Podpis"/>
    <w:uiPriority w:val="99"/>
    <w:rsid w:val="00D502FF"/>
    <w:rPr>
      <w:color w:val="000000"/>
      <w:sz w:val="20"/>
      <w:szCs w:val="20"/>
    </w:rPr>
  </w:style>
  <w:style w:type="table" w:customStyle="1" w:styleId="Styl6">
    <w:name w:val="Styl 6"/>
    <w:uiPriority w:val="99"/>
    <w:rsid w:val="00D502FF"/>
    <w:rPr>
      <w:rFonts w:eastAsia="Times New Roman" w:cs="Calibri"/>
      <w:color w:val="000000"/>
    </w:rPr>
    <w:tblPr>
      <w:tblBorders>
        <w:top w:val="single" w:sz="4" w:space="0" w:color="FF388C"/>
        <w:left w:val="single" w:sz="4" w:space="0" w:color="FF388C"/>
        <w:bottom w:val="single" w:sz="4" w:space="0" w:color="FF388C"/>
        <w:right w:val="single" w:sz="4" w:space="0" w:color="FF388C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D7E7"/>
    </w:tcPr>
  </w:style>
  <w:style w:type="paragraph" w:customStyle="1" w:styleId="Tekstdaty">
    <w:name w:val="Tekst daty"/>
    <w:basedOn w:val="Normalny"/>
    <w:uiPriority w:val="99"/>
    <w:rsid w:val="00D502FF"/>
    <w:pPr>
      <w:spacing w:before="720" w:line="264" w:lineRule="auto"/>
    </w:pPr>
    <w:rPr>
      <w:sz w:val="21"/>
      <w:szCs w:val="21"/>
      <w:lang w:eastAsia="pl-PL"/>
    </w:rPr>
  </w:style>
  <w:style w:type="character" w:customStyle="1" w:styleId="BezodstpwZnak">
    <w:name w:val="Bez odstępów Znak"/>
    <w:link w:val="Bezodstpw"/>
    <w:uiPriority w:val="99"/>
    <w:rsid w:val="00D502FF"/>
    <w:rPr>
      <w:sz w:val="22"/>
      <w:szCs w:val="22"/>
    </w:rPr>
  </w:style>
  <w:style w:type="paragraph" w:styleId="Akapitzlist">
    <w:name w:val="List Paragraph"/>
    <w:basedOn w:val="Normalny"/>
    <w:uiPriority w:val="99"/>
    <w:qFormat/>
    <w:rsid w:val="00D502FF"/>
    <w:pPr>
      <w:spacing w:line="240" w:lineRule="auto"/>
      <w:ind w:left="720" w:hanging="288"/>
    </w:pPr>
    <w:rPr>
      <w:color w:val="666666"/>
      <w:sz w:val="21"/>
      <w:szCs w:val="21"/>
      <w:lang w:eastAsia="pl-PL"/>
    </w:rPr>
  </w:style>
  <w:style w:type="paragraph" w:styleId="Nagwekspisutreci">
    <w:name w:val="TOC Heading"/>
    <w:basedOn w:val="Nagwek1"/>
    <w:next w:val="Normalny"/>
    <w:uiPriority w:val="99"/>
    <w:qFormat/>
    <w:rsid w:val="00D502FF"/>
    <w:pPr>
      <w:spacing w:before="480" w:line="264" w:lineRule="auto"/>
      <w:outlineLvl w:val="9"/>
    </w:pPr>
    <w:rPr>
      <w:b/>
      <w:bCs/>
      <w:sz w:val="28"/>
      <w:szCs w:val="28"/>
    </w:rPr>
  </w:style>
  <w:style w:type="paragraph" w:customStyle="1" w:styleId="Imiinazwisko">
    <w:name w:val="Imię i nazwisko"/>
    <w:basedOn w:val="Tytu"/>
    <w:uiPriority w:val="99"/>
    <w:rsid w:val="00D502FF"/>
    <w:rPr>
      <w:b/>
      <w:bCs/>
      <w:sz w:val="28"/>
      <w:szCs w:val="28"/>
    </w:rPr>
  </w:style>
  <w:style w:type="character" w:customStyle="1" w:styleId="Adresodbiorcyznak">
    <w:name w:val="Adres odbiorcy (znak)"/>
    <w:link w:val="Adresodbiorcy"/>
    <w:uiPriority w:val="99"/>
    <w:rsid w:val="00D502FF"/>
    <w:rPr>
      <w:color w:val="000000"/>
      <w:sz w:val="21"/>
      <w:szCs w:val="21"/>
    </w:rPr>
  </w:style>
  <w:style w:type="table" w:styleId="Jasnalistaakcent6">
    <w:name w:val="Light List Accent 6"/>
    <w:basedOn w:val="Standardowy"/>
    <w:uiPriority w:val="99"/>
    <w:rsid w:val="00216359"/>
    <w:rPr>
      <w:rFonts w:cs="Calibri"/>
    </w:rPr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redniasiatka3akcent2">
    <w:name w:val="Medium Grid 3 Accent 2"/>
    <w:basedOn w:val="Standardowy"/>
    <w:uiPriority w:val="99"/>
    <w:rsid w:val="00216359"/>
    <w:rPr>
      <w:rFonts w:cs="Calibri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Kolorowalistaakcent5">
    <w:name w:val="Colorful List Accent 5"/>
    <w:basedOn w:val="Standardowy"/>
    <w:uiPriority w:val="99"/>
    <w:rsid w:val="00AD0E2A"/>
    <w:rPr>
      <w:rFonts w:cs="Calibri"/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Jasnasiatkaakcent5">
    <w:name w:val="Light Grid Accent 5"/>
    <w:basedOn w:val="Standardowy"/>
    <w:uiPriority w:val="99"/>
    <w:rsid w:val="00AD0E2A"/>
    <w:rPr>
      <w:rFonts w:cs="Calibri"/>
    </w:rPr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ascii="Cambria" w:eastAsia="Times New Roman" w:hAnsi="Cambria" w:cs="Cambria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/>
      </w:pPr>
      <w:rPr>
        <w:rFonts w:ascii="Cambria" w:eastAsia="Times New Roman" w:hAnsi="Cambria" w:cs="Cambria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Cambria"/>
        <w:b/>
        <w:bCs/>
      </w:rPr>
    </w:tblStylePr>
    <w:tblStylePr w:type="lastCol">
      <w:rPr>
        <w:rFonts w:ascii="Cambria" w:eastAsia="Times New Roman" w:hAnsi="Cambria" w:cs="Cambria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Jasnasiatkaakcent3">
    <w:name w:val="Light Grid Accent 3"/>
    <w:basedOn w:val="Standardowy"/>
    <w:uiPriority w:val="99"/>
    <w:rsid w:val="00905371"/>
    <w:rPr>
      <w:rFonts w:cs="Calibri"/>
    </w:rPr>
    <w:tblPr>
      <w:tblStyleRowBandSize w:val="1"/>
      <w:tblStyleColBandSize w:val="1"/>
      <w:tblInd w:w="0" w:type="dxa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ascii="Cambria" w:eastAsia="Times New Roman" w:hAnsi="Cambria" w:cs="Cambria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/>
      </w:pPr>
      <w:rPr>
        <w:rFonts w:ascii="Cambria" w:eastAsia="Times New Roman" w:hAnsi="Cambria" w:cs="Cambria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mbria" w:eastAsia="Times New Roman" w:hAnsi="Cambria" w:cs="Cambria"/>
        <w:b/>
        <w:bCs/>
      </w:rPr>
    </w:tblStylePr>
    <w:tblStylePr w:type="lastCol">
      <w:rPr>
        <w:rFonts w:ascii="Cambria" w:eastAsia="Times New Roman" w:hAnsi="Cambria" w:cs="Cambria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qFormat="1"/>
    <w:lsdException w:name="heading 2" w:semiHidden="0" w:qFormat="1"/>
    <w:lsdException w:name="heading 3" w:semiHidden="0" w:qFormat="1"/>
    <w:lsdException w:name="heading 4" w:semiHidden="0" w:qFormat="1"/>
    <w:lsdException w:name="heading 5" w:semiHidden="0" w:qFormat="1"/>
    <w:lsdException w:name="heading 6" w:semiHidden="0" w:qFormat="1"/>
    <w:lsdException w:name="heading 7" w:semiHidden="0" w:qFormat="1"/>
    <w:lsdException w:name="heading 8" w:semiHidden="0" w:qFormat="1"/>
    <w:lsdException w:name="heading 9" w:semiHidden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Normal Indent" w:unhideWhenUsed="1"/>
    <w:lsdException w:name="footnote text" w:unhideWhenUsed="1"/>
    <w:lsdException w:name="annotation text" w:unhideWhenUsed="1"/>
    <w:lsdException w:name="index heading" w:unhideWhenUsed="1"/>
    <w:lsdException w:name="caption" w:semiHidden="0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semiHidden="0" w:qFormat="1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semiHidden="0" w:qFormat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FollowedHyperlink" w:unhideWhenUsed="1"/>
    <w:lsdException w:name="Strong" w:semiHidden="0" w:qFormat="1"/>
    <w:lsdException w:name="Emphasis" w:semiHidden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Table Grid" w:semiHidden="0"/>
    <w:lsdException w:name="Table Theme" w:unhideWhenUsed="1"/>
    <w:lsdException w:name="No Spacing" w:semiHidden="0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qFormat="1"/>
    <w:lsdException w:name="Quote" w:semiHidden="0" w:qFormat="1"/>
    <w:lsdException w:name="Intense Quote" w:semiHidden="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/>
    <w:lsdException w:name="Colorful Grid Accent 5" w:semiHidden="0" w:uiPriority="73"/>
    <w:lsdException w:name="Light Shading Accent 6" w:semiHidden="0" w:uiPriority="60"/>
    <w:lsdException w:name="Light List Accent 6" w:semiHidden="0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qFormat="1"/>
    <w:lsdException w:name="Intense Emphasis" w:semiHidden="0" w:qFormat="1"/>
    <w:lsdException w:name="Subtle Reference" w:semiHidden="0" w:qFormat="1"/>
    <w:lsdException w:name="Intense Reference" w:semiHidden="0" w:qFormat="1"/>
    <w:lsdException w:name="Book Title" w:semiHidden="0" w:qFormat="1"/>
    <w:lsdException w:name="Bibliography" w:uiPriority="37" w:unhideWhenUsed="1"/>
    <w:lsdException w:name="TOC Heading" w:semiHidden="0" w:qFormat="1"/>
  </w:latentStyles>
  <w:style w:type="paragraph" w:default="1" w:styleId="Normalny">
    <w:name w:val="Normal"/>
    <w:qFormat/>
    <w:rsid w:val="00775435"/>
    <w:pPr>
      <w:spacing w:after="160" w:line="259" w:lineRule="auto"/>
    </w:pPr>
    <w:rPr>
      <w:rFonts w:cs="Calibri"/>
      <w:color w:val="244061"/>
      <w:sz w:val="32"/>
      <w:szCs w:val="32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502FF"/>
    <w:pPr>
      <w:keepNext/>
      <w:keepLines/>
      <w:spacing w:before="360" w:after="0" w:line="240" w:lineRule="auto"/>
      <w:outlineLvl w:val="0"/>
    </w:pPr>
    <w:rPr>
      <w:rFonts w:ascii="Cambria" w:eastAsia="Times New Roman" w:hAnsi="Cambria" w:cs="Cambria"/>
      <w:color w:val="000000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D502FF"/>
    <w:pPr>
      <w:keepNext/>
      <w:keepLines/>
      <w:spacing w:before="120" w:after="0" w:line="240" w:lineRule="auto"/>
      <w:outlineLvl w:val="1"/>
    </w:pPr>
    <w:rPr>
      <w:rFonts w:ascii="Cambria" w:eastAsia="Times New Roman" w:hAnsi="Cambria" w:cs="Cambria"/>
      <w:color w:val="000000"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D502FF"/>
    <w:pPr>
      <w:keepNext/>
      <w:keepLines/>
      <w:spacing w:before="20" w:after="0" w:line="240" w:lineRule="auto"/>
      <w:outlineLvl w:val="2"/>
    </w:pPr>
    <w:rPr>
      <w:rFonts w:eastAsia="Times New Roman"/>
      <w:b/>
      <w:bCs/>
      <w:color w:val="000000"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D502FF"/>
    <w:pPr>
      <w:keepNext/>
      <w:keepLines/>
      <w:spacing w:before="200" w:after="0" w:line="264" w:lineRule="auto"/>
      <w:outlineLvl w:val="3"/>
    </w:pPr>
    <w:rPr>
      <w:rFonts w:ascii="Cambria" w:eastAsia="Times New Roman" w:hAnsi="Cambria" w:cs="Cambria"/>
      <w:b/>
      <w:bCs/>
      <w:i/>
      <w:iCs/>
      <w:color w:val="000000"/>
      <w:sz w:val="20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D502FF"/>
    <w:pPr>
      <w:keepNext/>
      <w:keepLines/>
      <w:spacing w:before="200" w:after="0" w:line="264" w:lineRule="auto"/>
      <w:outlineLvl w:val="4"/>
    </w:pPr>
    <w:rPr>
      <w:rFonts w:ascii="Cambria" w:eastAsia="Times New Roman" w:hAnsi="Cambria" w:cs="Cambria"/>
      <w:color w:val="000000"/>
      <w:sz w:val="20"/>
      <w:szCs w:val="20"/>
      <w:lang w:eastAsia="pl-PL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D502FF"/>
    <w:pPr>
      <w:keepNext/>
      <w:keepLines/>
      <w:spacing w:before="200" w:after="0" w:line="264" w:lineRule="auto"/>
      <w:outlineLvl w:val="5"/>
    </w:pPr>
    <w:rPr>
      <w:rFonts w:ascii="Cambria" w:eastAsia="Times New Roman" w:hAnsi="Cambria" w:cs="Cambria"/>
      <w:i/>
      <w:iCs/>
      <w:color w:val="000000"/>
      <w:sz w:val="20"/>
      <w:szCs w:val="20"/>
      <w:lang w:eastAsia="pl-PL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D502FF"/>
    <w:pPr>
      <w:keepNext/>
      <w:keepLines/>
      <w:spacing w:before="200" w:after="0" w:line="264" w:lineRule="auto"/>
      <w:outlineLvl w:val="6"/>
    </w:pPr>
    <w:rPr>
      <w:rFonts w:ascii="Cambria" w:eastAsia="Times New Roman" w:hAnsi="Cambria" w:cs="Cambria"/>
      <w:i/>
      <w:iCs/>
      <w:color w:val="000000"/>
      <w:sz w:val="20"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D502FF"/>
    <w:pPr>
      <w:keepNext/>
      <w:keepLines/>
      <w:spacing w:before="200" w:after="0" w:line="264" w:lineRule="auto"/>
      <w:outlineLvl w:val="7"/>
    </w:pPr>
    <w:rPr>
      <w:rFonts w:ascii="Cambria" w:eastAsia="Times New Roman" w:hAnsi="Cambria" w:cs="Cambria"/>
      <w:color w:val="000000"/>
      <w:sz w:val="20"/>
      <w:szCs w:val="20"/>
      <w:lang w:eastAsia="pl-PL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D502FF"/>
    <w:pPr>
      <w:keepNext/>
      <w:keepLines/>
      <w:spacing w:before="200" w:after="0" w:line="264" w:lineRule="auto"/>
      <w:outlineLvl w:val="8"/>
    </w:pPr>
    <w:rPr>
      <w:rFonts w:ascii="Cambria" w:eastAsia="Times New Roman" w:hAnsi="Cambria" w:cs="Cambria"/>
      <w:i/>
      <w:iCs/>
      <w:color w:val="00000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rsid w:val="00D502FF"/>
    <w:rPr>
      <w:rFonts w:ascii="Cambria" w:hAnsi="Cambria" w:cs="Cambria"/>
      <w:color w:val="000000"/>
      <w:sz w:val="32"/>
      <w:szCs w:val="32"/>
    </w:rPr>
  </w:style>
  <w:style w:type="character" w:customStyle="1" w:styleId="Nagwek2Znak">
    <w:name w:val="Nagłówek 2 Znak"/>
    <w:link w:val="Nagwek2"/>
    <w:uiPriority w:val="99"/>
    <w:semiHidden/>
    <w:rsid w:val="00D502FF"/>
    <w:rPr>
      <w:rFonts w:ascii="Cambria" w:hAnsi="Cambria" w:cs="Cambria"/>
      <w:color w:val="000000"/>
      <w:sz w:val="28"/>
      <w:szCs w:val="28"/>
    </w:rPr>
  </w:style>
  <w:style w:type="character" w:customStyle="1" w:styleId="Nagwek3Znak">
    <w:name w:val="Nagłówek 3 Znak"/>
    <w:link w:val="Nagwek3"/>
    <w:uiPriority w:val="99"/>
    <w:semiHidden/>
    <w:rsid w:val="00D502FF"/>
    <w:rPr>
      <w:rFonts w:eastAsia="Times New Roman"/>
      <w:b/>
      <w:bCs/>
      <w:color w:val="000000"/>
      <w:sz w:val="24"/>
      <w:szCs w:val="24"/>
    </w:rPr>
  </w:style>
  <w:style w:type="character" w:customStyle="1" w:styleId="Nagwek4Znak">
    <w:name w:val="Nagłówek 4 Znak"/>
    <w:link w:val="Nagwek4"/>
    <w:uiPriority w:val="99"/>
    <w:semiHidden/>
    <w:rsid w:val="00D502FF"/>
    <w:rPr>
      <w:rFonts w:ascii="Cambria" w:hAnsi="Cambria" w:cs="Cambria"/>
      <w:b/>
      <w:bCs/>
      <w:i/>
      <w:iCs/>
      <w:color w:val="000000"/>
    </w:rPr>
  </w:style>
  <w:style w:type="character" w:customStyle="1" w:styleId="Nagwek5Znak">
    <w:name w:val="Nagłówek 5 Znak"/>
    <w:link w:val="Nagwek5"/>
    <w:uiPriority w:val="99"/>
    <w:semiHidden/>
    <w:rsid w:val="00D502FF"/>
    <w:rPr>
      <w:rFonts w:ascii="Cambria" w:hAnsi="Cambria" w:cs="Cambria"/>
      <w:color w:val="000000"/>
    </w:rPr>
  </w:style>
  <w:style w:type="character" w:customStyle="1" w:styleId="Nagwek6Znak">
    <w:name w:val="Nagłówek 6 Znak"/>
    <w:link w:val="Nagwek6"/>
    <w:uiPriority w:val="99"/>
    <w:semiHidden/>
    <w:rsid w:val="00D502FF"/>
    <w:rPr>
      <w:rFonts w:ascii="Cambria" w:hAnsi="Cambria" w:cs="Cambria"/>
      <w:i/>
      <w:iCs/>
      <w:color w:val="000000"/>
    </w:rPr>
  </w:style>
  <w:style w:type="character" w:customStyle="1" w:styleId="Nagwek7Znak">
    <w:name w:val="Nagłówek 7 Znak"/>
    <w:link w:val="Nagwek7"/>
    <w:uiPriority w:val="99"/>
    <w:semiHidden/>
    <w:rsid w:val="00D502FF"/>
    <w:rPr>
      <w:rFonts w:ascii="Cambria" w:hAnsi="Cambria" w:cs="Cambria"/>
      <w:i/>
      <w:iCs/>
      <w:color w:val="000000"/>
    </w:rPr>
  </w:style>
  <w:style w:type="character" w:customStyle="1" w:styleId="Nagwek8Znak">
    <w:name w:val="Nagłówek 8 Znak"/>
    <w:link w:val="Nagwek8"/>
    <w:uiPriority w:val="99"/>
    <w:semiHidden/>
    <w:rsid w:val="00D502FF"/>
    <w:rPr>
      <w:rFonts w:ascii="Cambria" w:hAnsi="Cambria" w:cs="Cambria"/>
      <w:color w:val="000000"/>
      <w:sz w:val="20"/>
      <w:szCs w:val="20"/>
    </w:rPr>
  </w:style>
  <w:style w:type="character" w:customStyle="1" w:styleId="Nagwek9Znak">
    <w:name w:val="Nagłówek 9 Znak"/>
    <w:link w:val="Nagwek9"/>
    <w:uiPriority w:val="99"/>
    <w:semiHidden/>
    <w:rsid w:val="00D502FF"/>
    <w:rPr>
      <w:rFonts w:ascii="Cambria" w:hAnsi="Cambria" w:cs="Cambria"/>
      <w:i/>
      <w:iCs/>
      <w:color w:val="000000"/>
      <w:sz w:val="20"/>
      <w:szCs w:val="20"/>
    </w:rPr>
  </w:style>
  <w:style w:type="character" w:styleId="Pogrubienie">
    <w:name w:val="Strong"/>
    <w:uiPriority w:val="99"/>
    <w:qFormat/>
    <w:rsid w:val="00D502FF"/>
    <w:rPr>
      <w:b/>
      <w:bCs/>
    </w:rPr>
  </w:style>
  <w:style w:type="character" w:styleId="Uwydatnienie">
    <w:name w:val="Emphasis"/>
    <w:uiPriority w:val="99"/>
    <w:qFormat/>
    <w:rsid w:val="00D502FF"/>
    <w:rPr>
      <w:i/>
      <w:iCs/>
      <w:color w:val="000000"/>
    </w:rPr>
  </w:style>
  <w:style w:type="character" w:customStyle="1" w:styleId="Odwoanieintensywneznak">
    <w:name w:val="Odwołanie intensywne (znak)"/>
    <w:uiPriority w:val="99"/>
    <w:rsid w:val="00D502FF"/>
    <w:rPr>
      <w:b/>
      <w:bCs/>
      <w:color w:val="000000"/>
      <w:sz w:val="20"/>
      <w:szCs w:val="20"/>
      <w:u w:val="single"/>
    </w:rPr>
  </w:style>
  <w:style w:type="character" w:customStyle="1" w:styleId="Odwoaniedelikatneznak">
    <w:name w:val="Odwołanie delikatne (znak)"/>
    <w:uiPriority w:val="99"/>
    <w:rsid w:val="00D502FF"/>
    <w:rPr>
      <w:color w:val="000000"/>
      <w:sz w:val="20"/>
      <w:szCs w:val="20"/>
      <w:u w:val="single"/>
    </w:rPr>
  </w:style>
  <w:style w:type="character" w:customStyle="1" w:styleId="Tytuksikiznak">
    <w:name w:val="Tytuł książki (znak)"/>
    <w:uiPriority w:val="99"/>
    <w:rsid w:val="00D502FF"/>
    <w:rPr>
      <w:rFonts w:ascii="Cambria" w:hAnsi="Cambria" w:cs="Cambria"/>
      <w:b/>
      <w:bCs/>
      <w:i/>
      <w:iCs/>
      <w:color w:val="000000"/>
      <w:sz w:val="20"/>
      <w:szCs w:val="20"/>
    </w:rPr>
  </w:style>
  <w:style w:type="character" w:customStyle="1" w:styleId="Wyrnienieintensywneznak">
    <w:name w:val="Wyróżnienie intensywne (znak)"/>
    <w:uiPriority w:val="99"/>
    <w:rsid w:val="00D502FF"/>
    <w:rPr>
      <w:b/>
      <w:bCs/>
      <w:i/>
      <w:iCs/>
      <w:color w:val="000000"/>
      <w:sz w:val="20"/>
      <w:szCs w:val="20"/>
    </w:rPr>
  </w:style>
  <w:style w:type="character" w:customStyle="1" w:styleId="Wyrnieniedelikatneznak">
    <w:name w:val="Wyróżnienie delikatne (znak)"/>
    <w:uiPriority w:val="99"/>
    <w:rsid w:val="00D502FF"/>
    <w:rPr>
      <w:i/>
      <w:iCs/>
      <w:color w:val="000000"/>
      <w:sz w:val="20"/>
      <w:szCs w:val="20"/>
    </w:rPr>
  </w:style>
  <w:style w:type="paragraph" w:styleId="Cytat">
    <w:name w:val="Quote"/>
    <w:basedOn w:val="Normalny"/>
    <w:next w:val="Normalny"/>
    <w:link w:val="CytatZnak"/>
    <w:uiPriority w:val="99"/>
    <w:qFormat/>
    <w:rsid w:val="00D502FF"/>
    <w:pPr>
      <w:spacing w:before="160" w:line="300" w:lineRule="auto"/>
      <w:ind w:left="144" w:right="144"/>
      <w:jc w:val="center"/>
    </w:pPr>
    <w:rPr>
      <w:rFonts w:ascii="Cambria" w:eastAsia="Times New Roman" w:hAnsi="Cambria" w:cs="Cambria"/>
      <w:i/>
      <w:iCs/>
      <w:color w:val="000000"/>
      <w:sz w:val="24"/>
      <w:szCs w:val="24"/>
      <w:lang w:eastAsia="pl-PL"/>
    </w:rPr>
  </w:style>
  <w:style w:type="character" w:customStyle="1" w:styleId="CytatZnak">
    <w:name w:val="Cytat Znak"/>
    <w:link w:val="Cytat"/>
    <w:uiPriority w:val="99"/>
    <w:rsid w:val="00D502FF"/>
    <w:rPr>
      <w:rFonts w:ascii="Cambria" w:hAnsi="Cambria" w:cs="Cambria"/>
      <w:i/>
      <w:iCs/>
      <w:color w:val="000000"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99"/>
    <w:qFormat/>
    <w:rsid w:val="00D502FF"/>
    <w:pPr>
      <w:pBdr>
        <w:top w:val="single" w:sz="36" w:space="8" w:color="FF388C"/>
        <w:left w:val="single" w:sz="36" w:space="8" w:color="FF388C"/>
        <w:bottom w:val="single" w:sz="36" w:space="8" w:color="FF388C"/>
        <w:right w:val="single" w:sz="36" w:space="8" w:color="FF388C"/>
      </w:pBdr>
      <w:shd w:val="clear" w:color="auto" w:fill="FF388C"/>
      <w:spacing w:before="200" w:after="280" w:line="300" w:lineRule="auto"/>
      <w:ind w:left="936" w:right="936"/>
      <w:jc w:val="center"/>
    </w:pPr>
    <w:rPr>
      <w:rFonts w:eastAsia="Times New Roman"/>
      <w:b/>
      <w:bCs/>
      <w:i/>
      <w:iCs/>
      <w:color w:val="000000"/>
      <w:sz w:val="21"/>
      <w:szCs w:val="21"/>
      <w:lang w:eastAsia="pl-PL"/>
    </w:rPr>
  </w:style>
  <w:style w:type="character" w:customStyle="1" w:styleId="CytatintensywnyZnak">
    <w:name w:val="Cytat intensywny Znak"/>
    <w:link w:val="Cytatintensywny"/>
    <w:uiPriority w:val="99"/>
    <w:rsid w:val="00D502FF"/>
    <w:rPr>
      <w:rFonts w:eastAsia="Times New Roman"/>
      <w:b/>
      <w:bCs/>
      <w:i/>
      <w:iCs/>
      <w:color w:val="000000"/>
      <w:sz w:val="21"/>
      <w:szCs w:val="21"/>
      <w:shd w:val="clear" w:color="auto" w:fill="FF388C"/>
    </w:rPr>
  </w:style>
  <w:style w:type="table" w:styleId="Tabela-Siatka">
    <w:name w:val="Table Grid"/>
    <w:basedOn w:val="Standardowy"/>
    <w:uiPriority w:val="99"/>
    <w:rsid w:val="00D502FF"/>
    <w:rPr>
      <w:rFonts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rsid w:val="00D502FF"/>
    <w:pPr>
      <w:tabs>
        <w:tab w:val="center" w:pos="4320"/>
        <w:tab w:val="right" w:pos="8640"/>
      </w:tabs>
      <w:spacing w:line="264" w:lineRule="auto"/>
    </w:pPr>
    <w:rPr>
      <w:color w:val="000000"/>
      <w:sz w:val="20"/>
      <w:szCs w:val="20"/>
      <w:lang w:eastAsia="pl-PL"/>
    </w:rPr>
  </w:style>
  <w:style w:type="character" w:customStyle="1" w:styleId="NagwekZnak">
    <w:name w:val="Nagłówek Znak"/>
    <w:link w:val="Nagwek"/>
    <w:uiPriority w:val="99"/>
    <w:rsid w:val="00D502FF"/>
    <w:rPr>
      <w:color w:val="000000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D502FF"/>
    <w:pPr>
      <w:tabs>
        <w:tab w:val="center" w:pos="4320"/>
        <w:tab w:val="right" w:pos="8640"/>
      </w:tabs>
      <w:spacing w:line="264" w:lineRule="auto"/>
    </w:pPr>
    <w:rPr>
      <w:color w:val="000000"/>
      <w:sz w:val="20"/>
      <w:szCs w:val="20"/>
      <w:lang w:eastAsia="pl-PL"/>
    </w:rPr>
  </w:style>
  <w:style w:type="character" w:customStyle="1" w:styleId="StopkaZnak">
    <w:name w:val="Stopka Znak"/>
    <w:link w:val="Stopka"/>
    <w:uiPriority w:val="99"/>
    <w:rsid w:val="00D502FF"/>
    <w:rPr>
      <w:color w:val="000000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D502FF"/>
    <w:pPr>
      <w:spacing w:line="264" w:lineRule="auto"/>
    </w:pPr>
    <w:rPr>
      <w:rFonts w:ascii="Tahoma" w:hAnsi="Tahoma" w:cs="Tahoma"/>
      <w:color w:val="000000"/>
      <w:sz w:val="16"/>
      <w:szCs w:val="16"/>
      <w:lang w:eastAsia="pl-PL"/>
    </w:rPr>
  </w:style>
  <w:style w:type="character" w:customStyle="1" w:styleId="TekstdymkaZnak">
    <w:name w:val="Tekst dymka Znak"/>
    <w:link w:val="Tekstdymka"/>
    <w:uiPriority w:val="99"/>
    <w:semiHidden/>
    <w:rsid w:val="00D502FF"/>
    <w:rPr>
      <w:rFonts w:ascii="Tahoma" w:hAnsi="Tahoma" w:cs="Tahoma"/>
      <w:color w:val="000000"/>
      <w:sz w:val="16"/>
      <w:szCs w:val="16"/>
    </w:rPr>
  </w:style>
  <w:style w:type="paragraph" w:styleId="Legenda">
    <w:name w:val="caption"/>
    <w:basedOn w:val="Normalny"/>
    <w:next w:val="Normalny"/>
    <w:uiPriority w:val="99"/>
    <w:qFormat/>
    <w:rsid w:val="00D502FF"/>
    <w:pPr>
      <w:spacing w:line="240" w:lineRule="auto"/>
    </w:pPr>
    <w:rPr>
      <w:rFonts w:eastAsia="Times New Roman"/>
      <w:b/>
      <w:bCs/>
      <w:smallCaps/>
      <w:color w:val="666666"/>
      <w:spacing w:val="6"/>
      <w:sz w:val="20"/>
      <w:szCs w:val="20"/>
      <w:lang w:eastAsia="pl-PL"/>
    </w:rPr>
  </w:style>
  <w:style w:type="paragraph" w:styleId="Bezodstpw">
    <w:name w:val="No Spacing"/>
    <w:link w:val="BezodstpwZnak"/>
    <w:uiPriority w:val="99"/>
    <w:qFormat/>
    <w:rsid w:val="00D502FF"/>
    <w:rPr>
      <w:rFonts w:cs="Calibri"/>
      <w:sz w:val="22"/>
      <w:szCs w:val="22"/>
    </w:rPr>
  </w:style>
  <w:style w:type="paragraph" w:styleId="Tekstblokowy">
    <w:name w:val="Block Text"/>
    <w:aliases w:val="Cytat blokowy"/>
    <w:basedOn w:val="Normalny"/>
    <w:uiPriority w:val="99"/>
    <w:rsid w:val="00D502FF"/>
    <w:pPr>
      <w:pBdr>
        <w:top w:val="single" w:sz="2" w:space="10" w:color="FF87B9"/>
        <w:bottom w:val="single" w:sz="24" w:space="10" w:color="FF87B9"/>
      </w:pBdr>
      <w:spacing w:after="280" w:line="240" w:lineRule="auto"/>
      <w:ind w:left="1440" w:right="1440"/>
      <w:jc w:val="both"/>
    </w:pPr>
    <w:rPr>
      <w:rFonts w:eastAsia="Times New Roman"/>
      <w:color w:val="FFFFFF"/>
      <w:sz w:val="28"/>
      <w:szCs w:val="28"/>
      <w:lang w:eastAsia="pl-PL"/>
    </w:rPr>
  </w:style>
  <w:style w:type="paragraph" w:styleId="Listapunktowana">
    <w:name w:val="List Bullet"/>
    <w:basedOn w:val="Normalny"/>
    <w:autoRedefine/>
    <w:uiPriority w:val="99"/>
    <w:rsid w:val="00D502FF"/>
    <w:pPr>
      <w:numPr>
        <w:numId w:val="6"/>
      </w:numPr>
      <w:spacing w:after="0" w:line="264" w:lineRule="auto"/>
    </w:pPr>
    <w:rPr>
      <w:sz w:val="21"/>
      <w:szCs w:val="21"/>
      <w:lang w:eastAsia="pl-PL"/>
    </w:rPr>
  </w:style>
  <w:style w:type="paragraph" w:styleId="Listapunktowana2">
    <w:name w:val="List Bullet 2"/>
    <w:basedOn w:val="Normalny"/>
    <w:autoRedefine/>
    <w:uiPriority w:val="99"/>
    <w:rsid w:val="00D502FF"/>
    <w:pPr>
      <w:numPr>
        <w:numId w:val="7"/>
      </w:numPr>
      <w:spacing w:after="0" w:line="264" w:lineRule="auto"/>
    </w:pPr>
    <w:rPr>
      <w:sz w:val="21"/>
      <w:szCs w:val="21"/>
      <w:lang w:eastAsia="pl-PL"/>
    </w:rPr>
  </w:style>
  <w:style w:type="paragraph" w:styleId="Listapunktowana3">
    <w:name w:val="List Bullet 3"/>
    <w:basedOn w:val="Normalny"/>
    <w:autoRedefine/>
    <w:uiPriority w:val="99"/>
    <w:rsid w:val="00D502FF"/>
    <w:pPr>
      <w:numPr>
        <w:numId w:val="8"/>
      </w:numPr>
      <w:spacing w:after="0" w:line="264" w:lineRule="auto"/>
    </w:pPr>
    <w:rPr>
      <w:sz w:val="21"/>
      <w:szCs w:val="21"/>
      <w:lang w:eastAsia="pl-PL"/>
    </w:rPr>
  </w:style>
  <w:style w:type="paragraph" w:styleId="Listapunktowana4">
    <w:name w:val="List Bullet 4"/>
    <w:basedOn w:val="Normalny"/>
    <w:autoRedefine/>
    <w:uiPriority w:val="99"/>
    <w:rsid w:val="00D502FF"/>
    <w:pPr>
      <w:numPr>
        <w:numId w:val="9"/>
      </w:numPr>
      <w:spacing w:after="0" w:line="264" w:lineRule="auto"/>
    </w:pPr>
    <w:rPr>
      <w:sz w:val="21"/>
      <w:szCs w:val="21"/>
      <w:lang w:eastAsia="pl-PL"/>
    </w:rPr>
  </w:style>
  <w:style w:type="paragraph" w:styleId="Listapunktowana5">
    <w:name w:val="List Bullet 5"/>
    <w:basedOn w:val="Normalny"/>
    <w:autoRedefine/>
    <w:uiPriority w:val="99"/>
    <w:rsid w:val="00D502FF"/>
    <w:pPr>
      <w:numPr>
        <w:numId w:val="10"/>
      </w:numPr>
      <w:spacing w:after="0" w:line="264" w:lineRule="auto"/>
    </w:pPr>
    <w:rPr>
      <w:sz w:val="21"/>
      <w:szCs w:val="21"/>
      <w:lang w:eastAsia="pl-PL"/>
    </w:rPr>
  </w:style>
  <w:style w:type="paragraph" w:styleId="Spistreci1">
    <w:name w:val="toc 1"/>
    <w:basedOn w:val="Normalny"/>
    <w:next w:val="Normalny"/>
    <w:autoRedefine/>
    <w:uiPriority w:val="99"/>
    <w:semiHidden/>
    <w:rsid w:val="00D502FF"/>
    <w:pPr>
      <w:tabs>
        <w:tab w:val="right" w:leader="dot" w:pos="8630"/>
      </w:tabs>
      <w:spacing w:after="40" w:line="240" w:lineRule="auto"/>
    </w:pPr>
    <w:rPr>
      <w:smallCaps/>
      <w:color w:val="E40059"/>
      <w:sz w:val="21"/>
      <w:szCs w:val="21"/>
      <w:lang w:eastAsia="pl-PL"/>
    </w:rPr>
  </w:style>
  <w:style w:type="paragraph" w:styleId="Spistreci2">
    <w:name w:val="toc 2"/>
    <w:basedOn w:val="Normalny"/>
    <w:next w:val="Normalny"/>
    <w:autoRedefine/>
    <w:uiPriority w:val="99"/>
    <w:semiHidden/>
    <w:rsid w:val="00D502FF"/>
    <w:pPr>
      <w:tabs>
        <w:tab w:val="right" w:leader="dot" w:pos="8630"/>
      </w:tabs>
      <w:spacing w:after="40" w:line="240" w:lineRule="auto"/>
      <w:ind w:left="216"/>
    </w:pPr>
    <w:rPr>
      <w:smallCaps/>
      <w:sz w:val="21"/>
      <w:szCs w:val="21"/>
      <w:lang w:eastAsia="pl-PL"/>
    </w:rPr>
  </w:style>
  <w:style w:type="paragraph" w:styleId="Spistreci3">
    <w:name w:val="toc 3"/>
    <w:basedOn w:val="Normalny"/>
    <w:next w:val="Normalny"/>
    <w:autoRedefine/>
    <w:uiPriority w:val="99"/>
    <w:semiHidden/>
    <w:rsid w:val="00D502FF"/>
    <w:pPr>
      <w:tabs>
        <w:tab w:val="right" w:leader="dot" w:pos="8630"/>
      </w:tabs>
      <w:spacing w:after="40" w:line="240" w:lineRule="auto"/>
      <w:ind w:left="446"/>
    </w:pPr>
    <w:rPr>
      <w:smallCaps/>
      <w:sz w:val="21"/>
      <w:szCs w:val="21"/>
      <w:lang w:eastAsia="pl-PL"/>
    </w:rPr>
  </w:style>
  <w:style w:type="paragraph" w:styleId="Spistreci4">
    <w:name w:val="toc 4"/>
    <w:basedOn w:val="Normalny"/>
    <w:next w:val="Normalny"/>
    <w:autoRedefine/>
    <w:uiPriority w:val="99"/>
    <w:semiHidden/>
    <w:rsid w:val="00D502FF"/>
    <w:pPr>
      <w:tabs>
        <w:tab w:val="right" w:leader="dot" w:pos="8630"/>
      </w:tabs>
      <w:spacing w:after="40" w:line="240" w:lineRule="auto"/>
      <w:ind w:left="662"/>
    </w:pPr>
    <w:rPr>
      <w:smallCaps/>
      <w:sz w:val="21"/>
      <w:szCs w:val="21"/>
      <w:lang w:eastAsia="pl-PL"/>
    </w:rPr>
  </w:style>
  <w:style w:type="paragraph" w:styleId="Spistreci5">
    <w:name w:val="toc 5"/>
    <w:basedOn w:val="Normalny"/>
    <w:next w:val="Normalny"/>
    <w:autoRedefine/>
    <w:uiPriority w:val="99"/>
    <w:semiHidden/>
    <w:rsid w:val="00D502FF"/>
    <w:pPr>
      <w:tabs>
        <w:tab w:val="right" w:leader="dot" w:pos="8630"/>
      </w:tabs>
      <w:spacing w:after="40" w:line="240" w:lineRule="auto"/>
      <w:ind w:left="878"/>
    </w:pPr>
    <w:rPr>
      <w:smallCaps/>
      <w:sz w:val="21"/>
      <w:szCs w:val="21"/>
      <w:lang w:eastAsia="pl-PL"/>
    </w:rPr>
  </w:style>
  <w:style w:type="paragraph" w:styleId="Spistreci6">
    <w:name w:val="toc 6"/>
    <w:basedOn w:val="Normalny"/>
    <w:next w:val="Normalny"/>
    <w:autoRedefine/>
    <w:uiPriority w:val="99"/>
    <w:semiHidden/>
    <w:rsid w:val="00D502FF"/>
    <w:pPr>
      <w:tabs>
        <w:tab w:val="right" w:leader="dot" w:pos="8630"/>
      </w:tabs>
      <w:spacing w:after="40" w:line="240" w:lineRule="auto"/>
      <w:ind w:left="1094"/>
    </w:pPr>
    <w:rPr>
      <w:smallCaps/>
      <w:sz w:val="21"/>
      <w:szCs w:val="21"/>
      <w:lang w:eastAsia="pl-PL"/>
    </w:rPr>
  </w:style>
  <w:style w:type="paragraph" w:styleId="Spistreci7">
    <w:name w:val="toc 7"/>
    <w:basedOn w:val="Normalny"/>
    <w:next w:val="Normalny"/>
    <w:autoRedefine/>
    <w:uiPriority w:val="99"/>
    <w:semiHidden/>
    <w:rsid w:val="00D502FF"/>
    <w:pPr>
      <w:tabs>
        <w:tab w:val="right" w:leader="dot" w:pos="8630"/>
      </w:tabs>
      <w:spacing w:after="40" w:line="240" w:lineRule="auto"/>
      <w:ind w:left="1325"/>
    </w:pPr>
    <w:rPr>
      <w:smallCaps/>
      <w:sz w:val="21"/>
      <w:szCs w:val="21"/>
      <w:lang w:eastAsia="pl-PL"/>
    </w:rPr>
  </w:style>
  <w:style w:type="paragraph" w:styleId="Spistreci8">
    <w:name w:val="toc 8"/>
    <w:basedOn w:val="Normalny"/>
    <w:next w:val="Normalny"/>
    <w:autoRedefine/>
    <w:uiPriority w:val="99"/>
    <w:semiHidden/>
    <w:rsid w:val="00D502FF"/>
    <w:pPr>
      <w:tabs>
        <w:tab w:val="right" w:leader="dot" w:pos="8630"/>
      </w:tabs>
      <w:spacing w:after="40" w:line="240" w:lineRule="auto"/>
      <w:ind w:left="1540"/>
    </w:pPr>
    <w:rPr>
      <w:smallCaps/>
      <w:sz w:val="21"/>
      <w:szCs w:val="21"/>
      <w:lang w:eastAsia="pl-PL"/>
    </w:rPr>
  </w:style>
  <w:style w:type="paragraph" w:styleId="Spistreci9">
    <w:name w:val="toc 9"/>
    <w:basedOn w:val="Normalny"/>
    <w:next w:val="Normalny"/>
    <w:autoRedefine/>
    <w:uiPriority w:val="99"/>
    <w:semiHidden/>
    <w:rsid w:val="00D502FF"/>
    <w:pPr>
      <w:tabs>
        <w:tab w:val="right" w:leader="dot" w:pos="8630"/>
      </w:tabs>
      <w:spacing w:after="40" w:line="240" w:lineRule="auto"/>
      <w:ind w:left="1760"/>
    </w:pPr>
    <w:rPr>
      <w:smallCaps/>
      <w:sz w:val="21"/>
      <w:szCs w:val="21"/>
      <w:lang w:eastAsia="pl-PL"/>
    </w:rPr>
  </w:style>
  <w:style w:type="character" w:styleId="Hipercze">
    <w:name w:val="Hyperlink"/>
    <w:uiPriority w:val="99"/>
    <w:semiHidden/>
    <w:rsid w:val="00D502FF"/>
    <w:rPr>
      <w:color w:val="000000"/>
      <w:u w:val="single"/>
    </w:rPr>
  </w:style>
  <w:style w:type="character" w:styleId="Tytuksiki">
    <w:name w:val="Book Title"/>
    <w:uiPriority w:val="99"/>
    <w:qFormat/>
    <w:rsid w:val="00D502FF"/>
    <w:rPr>
      <w:b/>
      <w:bCs/>
      <w:smallCaps/>
      <w:spacing w:val="10"/>
    </w:rPr>
  </w:style>
  <w:style w:type="character" w:styleId="Wyrnienieintensywne">
    <w:name w:val="Intense Emphasis"/>
    <w:uiPriority w:val="99"/>
    <w:qFormat/>
    <w:rsid w:val="00D502FF"/>
    <w:rPr>
      <w:b/>
      <w:bCs/>
      <w:i/>
      <w:iCs/>
      <w:color w:val="000000"/>
    </w:rPr>
  </w:style>
  <w:style w:type="character" w:styleId="Odwoanieintensywne">
    <w:name w:val="Intense Reference"/>
    <w:uiPriority w:val="99"/>
    <w:qFormat/>
    <w:rsid w:val="00D502FF"/>
    <w:rPr>
      <w:b/>
      <w:bCs/>
      <w:smallCaps/>
      <w:color w:val="000000"/>
      <w:spacing w:val="5"/>
      <w:u w:val="single"/>
    </w:rPr>
  </w:style>
  <w:style w:type="character" w:styleId="Wyrnieniedelikatne">
    <w:name w:val="Subtle Emphasis"/>
    <w:uiPriority w:val="99"/>
    <w:qFormat/>
    <w:rsid w:val="00D502FF"/>
    <w:rPr>
      <w:i/>
      <w:iCs/>
      <w:color w:val="000000"/>
    </w:rPr>
  </w:style>
  <w:style w:type="character" w:styleId="Odwoaniedelikatne">
    <w:name w:val="Subtle Reference"/>
    <w:uiPriority w:val="99"/>
    <w:qFormat/>
    <w:rsid w:val="00D502FF"/>
    <w:rPr>
      <w:smallCaps/>
      <w:color w:val="000000"/>
      <w:u w:val="single"/>
    </w:rPr>
  </w:style>
  <w:style w:type="paragraph" w:styleId="Zwrotpoegnalny">
    <w:name w:val="Closing"/>
    <w:basedOn w:val="Normalny"/>
    <w:link w:val="ZwrotpoegnalnyZnak"/>
    <w:uiPriority w:val="99"/>
    <w:rsid w:val="00D502FF"/>
    <w:pPr>
      <w:spacing w:before="480" w:after="960" w:line="264" w:lineRule="auto"/>
    </w:pPr>
    <w:rPr>
      <w:b/>
      <w:bCs/>
      <w:color w:val="000000"/>
      <w:sz w:val="21"/>
      <w:szCs w:val="21"/>
      <w:lang w:eastAsia="pl-PL"/>
    </w:rPr>
  </w:style>
  <w:style w:type="character" w:customStyle="1" w:styleId="ZwrotpoegnalnyZnak">
    <w:name w:val="Zwrot pożegnalny Znak"/>
    <w:link w:val="Zwrotpoegnalny"/>
    <w:uiPriority w:val="99"/>
    <w:rsid w:val="00D502FF"/>
    <w:rPr>
      <w:b/>
      <w:bCs/>
      <w:color w:val="000000"/>
      <w:sz w:val="21"/>
      <w:szCs w:val="21"/>
    </w:rPr>
  </w:style>
  <w:style w:type="paragraph" w:customStyle="1" w:styleId="Adresodbiorcy">
    <w:name w:val="Adres odbiorcy"/>
    <w:basedOn w:val="Bezodstpw"/>
    <w:link w:val="Adresodbiorcyznak"/>
    <w:uiPriority w:val="99"/>
    <w:rsid w:val="00D502FF"/>
    <w:pPr>
      <w:spacing w:after="360"/>
    </w:pPr>
    <w:rPr>
      <w:color w:val="000000"/>
      <w:sz w:val="21"/>
      <w:szCs w:val="21"/>
    </w:rPr>
  </w:style>
  <w:style w:type="paragraph" w:styleId="Zwrotgrzecznociowy">
    <w:name w:val="Salutation"/>
    <w:basedOn w:val="Bezodstpw"/>
    <w:next w:val="Normalny"/>
    <w:link w:val="ZwrotgrzecznociowyZnak"/>
    <w:uiPriority w:val="99"/>
    <w:rsid w:val="00D502FF"/>
    <w:pPr>
      <w:spacing w:before="480" w:after="320"/>
    </w:pPr>
    <w:rPr>
      <w:b/>
      <w:bCs/>
      <w:color w:val="000000"/>
      <w:sz w:val="21"/>
      <w:szCs w:val="21"/>
    </w:rPr>
  </w:style>
  <w:style w:type="character" w:customStyle="1" w:styleId="ZwrotgrzecznociowyZnak">
    <w:name w:val="Zwrot grzecznościowy Znak"/>
    <w:link w:val="Zwrotgrzecznociowy"/>
    <w:uiPriority w:val="99"/>
    <w:rsid w:val="00D502FF"/>
    <w:rPr>
      <w:b/>
      <w:bCs/>
      <w:color w:val="000000"/>
      <w:sz w:val="21"/>
      <w:szCs w:val="21"/>
    </w:rPr>
  </w:style>
  <w:style w:type="paragraph" w:customStyle="1" w:styleId="Adresnadawcy">
    <w:name w:val="Adres nadawcy"/>
    <w:basedOn w:val="Bezodstpw"/>
    <w:uiPriority w:val="99"/>
    <w:rsid w:val="00D502FF"/>
    <w:pPr>
      <w:spacing w:after="360"/>
    </w:pPr>
  </w:style>
  <w:style w:type="paragraph" w:styleId="Podtytu">
    <w:name w:val="Subtitle"/>
    <w:basedOn w:val="Normalny"/>
    <w:next w:val="Normalny"/>
    <w:link w:val="PodtytuZnak"/>
    <w:uiPriority w:val="99"/>
    <w:qFormat/>
    <w:rsid w:val="00D502FF"/>
    <w:pPr>
      <w:numPr>
        <w:ilvl w:val="1"/>
      </w:numPr>
      <w:spacing w:line="264" w:lineRule="auto"/>
    </w:pPr>
    <w:rPr>
      <w:rFonts w:eastAsia="Times New Roman"/>
      <w:color w:val="000000"/>
      <w:lang w:eastAsia="pl-PL"/>
    </w:rPr>
  </w:style>
  <w:style w:type="character" w:customStyle="1" w:styleId="PodtytuZnak">
    <w:name w:val="Podtytuł Znak"/>
    <w:link w:val="Podtytu"/>
    <w:uiPriority w:val="99"/>
    <w:rsid w:val="00D502FF"/>
    <w:rPr>
      <w:rFonts w:eastAsia="Times New Roman"/>
      <w:color w:val="000000"/>
      <w:sz w:val="32"/>
      <w:szCs w:val="32"/>
    </w:rPr>
  </w:style>
  <w:style w:type="paragraph" w:styleId="Tytu">
    <w:name w:val="Title"/>
    <w:basedOn w:val="Normalny"/>
    <w:next w:val="Normalny"/>
    <w:link w:val="TytuZnak"/>
    <w:uiPriority w:val="99"/>
    <w:qFormat/>
    <w:rsid w:val="008D3515"/>
    <w:pPr>
      <w:spacing w:after="0" w:line="240" w:lineRule="auto"/>
    </w:pPr>
    <w:rPr>
      <w:rFonts w:ascii="Cambria" w:eastAsia="Times New Roman" w:hAnsi="Cambria" w:cs="Cambria"/>
      <w:color w:val="666666"/>
      <w:kern w:val="28"/>
      <w:sz w:val="72"/>
      <w:szCs w:val="72"/>
      <w:lang w:eastAsia="pl-PL"/>
    </w:rPr>
  </w:style>
  <w:style w:type="character" w:customStyle="1" w:styleId="TytuZnak">
    <w:name w:val="Tytuł Znak"/>
    <w:link w:val="Tytu"/>
    <w:uiPriority w:val="99"/>
    <w:rsid w:val="008D3515"/>
    <w:rPr>
      <w:rFonts w:ascii="Cambria" w:hAnsi="Cambria" w:cs="Cambria"/>
      <w:color w:val="666666"/>
      <w:kern w:val="28"/>
      <w:sz w:val="80"/>
      <w:szCs w:val="80"/>
    </w:rPr>
  </w:style>
  <w:style w:type="paragraph" w:styleId="Data">
    <w:name w:val="Date"/>
    <w:basedOn w:val="Normalny"/>
    <w:next w:val="Normalny"/>
    <w:link w:val="DataZnak"/>
    <w:uiPriority w:val="99"/>
    <w:semiHidden/>
    <w:rsid w:val="00D502FF"/>
    <w:pPr>
      <w:spacing w:line="264" w:lineRule="auto"/>
    </w:pPr>
    <w:rPr>
      <w:color w:val="000000"/>
      <w:sz w:val="20"/>
      <w:szCs w:val="20"/>
      <w:lang w:eastAsia="pl-PL"/>
    </w:rPr>
  </w:style>
  <w:style w:type="character" w:customStyle="1" w:styleId="DataZnak">
    <w:name w:val="Data Znak"/>
    <w:link w:val="Data"/>
    <w:uiPriority w:val="99"/>
    <w:semiHidden/>
    <w:rsid w:val="00D502FF"/>
    <w:rPr>
      <w:color w:val="000000"/>
      <w:sz w:val="20"/>
      <w:szCs w:val="20"/>
    </w:rPr>
  </w:style>
  <w:style w:type="character" w:styleId="Tekstzastpczy">
    <w:name w:val="Placeholder Text"/>
    <w:uiPriority w:val="99"/>
    <w:rsid w:val="00D502FF"/>
    <w:rPr>
      <w:color w:val="808080"/>
    </w:rPr>
  </w:style>
  <w:style w:type="paragraph" w:styleId="Podpis">
    <w:name w:val="Signature"/>
    <w:basedOn w:val="Normalny"/>
    <w:link w:val="PodpisZnak"/>
    <w:uiPriority w:val="99"/>
    <w:rsid w:val="00D502FF"/>
    <w:pPr>
      <w:spacing w:line="264" w:lineRule="auto"/>
    </w:pPr>
    <w:rPr>
      <w:color w:val="000000"/>
      <w:sz w:val="20"/>
      <w:szCs w:val="20"/>
      <w:lang w:eastAsia="pl-PL"/>
    </w:rPr>
  </w:style>
  <w:style w:type="character" w:customStyle="1" w:styleId="PodpisZnak">
    <w:name w:val="Podpis Znak"/>
    <w:link w:val="Podpis"/>
    <w:uiPriority w:val="99"/>
    <w:rsid w:val="00D502FF"/>
    <w:rPr>
      <w:color w:val="000000"/>
      <w:sz w:val="20"/>
      <w:szCs w:val="20"/>
    </w:rPr>
  </w:style>
  <w:style w:type="table" w:customStyle="1" w:styleId="Styl6">
    <w:name w:val="Styl 6"/>
    <w:uiPriority w:val="99"/>
    <w:rsid w:val="00D502FF"/>
    <w:rPr>
      <w:rFonts w:eastAsia="Times New Roman" w:cs="Calibri"/>
      <w:color w:val="000000"/>
    </w:rPr>
    <w:tblPr>
      <w:tblBorders>
        <w:top w:val="single" w:sz="4" w:space="0" w:color="FF388C"/>
        <w:left w:val="single" w:sz="4" w:space="0" w:color="FF388C"/>
        <w:bottom w:val="single" w:sz="4" w:space="0" w:color="FF388C"/>
        <w:right w:val="single" w:sz="4" w:space="0" w:color="FF388C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D7E7"/>
    </w:tcPr>
  </w:style>
  <w:style w:type="paragraph" w:customStyle="1" w:styleId="Tekstdaty">
    <w:name w:val="Tekst daty"/>
    <w:basedOn w:val="Normalny"/>
    <w:uiPriority w:val="99"/>
    <w:rsid w:val="00D502FF"/>
    <w:pPr>
      <w:spacing w:before="720" w:line="264" w:lineRule="auto"/>
    </w:pPr>
    <w:rPr>
      <w:sz w:val="21"/>
      <w:szCs w:val="21"/>
      <w:lang w:eastAsia="pl-PL"/>
    </w:rPr>
  </w:style>
  <w:style w:type="character" w:customStyle="1" w:styleId="BezodstpwZnak">
    <w:name w:val="Bez odstępów Znak"/>
    <w:link w:val="Bezodstpw"/>
    <w:uiPriority w:val="99"/>
    <w:rsid w:val="00D502FF"/>
    <w:rPr>
      <w:sz w:val="22"/>
      <w:szCs w:val="22"/>
    </w:rPr>
  </w:style>
  <w:style w:type="paragraph" w:styleId="Akapitzlist">
    <w:name w:val="List Paragraph"/>
    <w:basedOn w:val="Normalny"/>
    <w:uiPriority w:val="99"/>
    <w:qFormat/>
    <w:rsid w:val="00D502FF"/>
    <w:pPr>
      <w:spacing w:line="240" w:lineRule="auto"/>
      <w:ind w:left="720" w:hanging="288"/>
    </w:pPr>
    <w:rPr>
      <w:color w:val="666666"/>
      <w:sz w:val="21"/>
      <w:szCs w:val="21"/>
      <w:lang w:eastAsia="pl-PL"/>
    </w:rPr>
  </w:style>
  <w:style w:type="paragraph" w:styleId="Nagwekspisutreci">
    <w:name w:val="TOC Heading"/>
    <w:basedOn w:val="Nagwek1"/>
    <w:next w:val="Normalny"/>
    <w:uiPriority w:val="99"/>
    <w:qFormat/>
    <w:rsid w:val="00D502FF"/>
    <w:pPr>
      <w:spacing w:before="480" w:line="264" w:lineRule="auto"/>
      <w:outlineLvl w:val="9"/>
    </w:pPr>
    <w:rPr>
      <w:b/>
      <w:bCs/>
      <w:sz w:val="28"/>
      <w:szCs w:val="28"/>
    </w:rPr>
  </w:style>
  <w:style w:type="paragraph" w:customStyle="1" w:styleId="Imiinazwisko">
    <w:name w:val="Imię i nazwisko"/>
    <w:basedOn w:val="Tytu"/>
    <w:uiPriority w:val="99"/>
    <w:rsid w:val="00D502FF"/>
    <w:rPr>
      <w:b/>
      <w:bCs/>
      <w:sz w:val="28"/>
      <w:szCs w:val="28"/>
    </w:rPr>
  </w:style>
  <w:style w:type="character" w:customStyle="1" w:styleId="Adresodbiorcyznak">
    <w:name w:val="Adres odbiorcy (znak)"/>
    <w:link w:val="Adresodbiorcy"/>
    <w:uiPriority w:val="99"/>
    <w:rsid w:val="00D502FF"/>
    <w:rPr>
      <w:color w:val="000000"/>
      <w:sz w:val="21"/>
      <w:szCs w:val="21"/>
    </w:rPr>
  </w:style>
  <w:style w:type="table" w:styleId="Jasnalistaakcent6">
    <w:name w:val="Light List Accent 6"/>
    <w:basedOn w:val="Standardowy"/>
    <w:uiPriority w:val="99"/>
    <w:rsid w:val="00216359"/>
    <w:rPr>
      <w:rFonts w:cs="Calibri"/>
    </w:rPr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redniasiatka3akcent2">
    <w:name w:val="Medium Grid 3 Accent 2"/>
    <w:basedOn w:val="Standardowy"/>
    <w:uiPriority w:val="99"/>
    <w:rsid w:val="00216359"/>
    <w:rPr>
      <w:rFonts w:cs="Calibri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Kolorowalistaakcent5">
    <w:name w:val="Colorful List Accent 5"/>
    <w:basedOn w:val="Standardowy"/>
    <w:uiPriority w:val="99"/>
    <w:rsid w:val="00AD0E2A"/>
    <w:rPr>
      <w:rFonts w:cs="Calibri"/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Jasnasiatkaakcent5">
    <w:name w:val="Light Grid Accent 5"/>
    <w:basedOn w:val="Standardowy"/>
    <w:uiPriority w:val="99"/>
    <w:rsid w:val="00AD0E2A"/>
    <w:rPr>
      <w:rFonts w:cs="Calibri"/>
    </w:rPr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ascii="Cambria" w:eastAsia="Times New Roman" w:hAnsi="Cambria" w:cs="Cambria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/>
      </w:pPr>
      <w:rPr>
        <w:rFonts w:ascii="Cambria" w:eastAsia="Times New Roman" w:hAnsi="Cambria" w:cs="Cambria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Cambria"/>
        <w:b/>
        <w:bCs/>
      </w:rPr>
    </w:tblStylePr>
    <w:tblStylePr w:type="lastCol">
      <w:rPr>
        <w:rFonts w:ascii="Cambria" w:eastAsia="Times New Roman" w:hAnsi="Cambria" w:cs="Cambria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Jasnasiatkaakcent3">
    <w:name w:val="Light Grid Accent 3"/>
    <w:basedOn w:val="Standardowy"/>
    <w:uiPriority w:val="99"/>
    <w:rsid w:val="00905371"/>
    <w:rPr>
      <w:rFonts w:cs="Calibri"/>
    </w:rPr>
    <w:tblPr>
      <w:tblStyleRowBandSize w:val="1"/>
      <w:tblStyleColBandSize w:val="1"/>
      <w:tblInd w:w="0" w:type="dxa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ascii="Cambria" w:eastAsia="Times New Roman" w:hAnsi="Cambria" w:cs="Cambria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/>
      </w:pPr>
      <w:rPr>
        <w:rFonts w:ascii="Cambria" w:eastAsia="Times New Roman" w:hAnsi="Cambria" w:cs="Cambria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mbria" w:eastAsia="Times New Roman" w:hAnsi="Cambria" w:cs="Cambria"/>
        <w:b/>
        <w:bCs/>
      </w:rPr>
    </w:tblStylePr>
    <w:tblStylePr w:type="lastCol">
      <w:rPr>
        <w:rFonts w:ascii="Cambria" w:eastAsia="Times New Roman" w:hAnsi="Cambria" w:cs="Cambria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27186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271865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</Words>
  <Characters>123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Zadanie:</vt:lpstr>
    </vt:vector>
  </TitlesOfParts>
  <Company>Liczby i cyfry. Klasa 4</Company>
  <LinksUpToDate>false</LinksUpToDate>
  <CharactersWithSpaces>142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Zadanie:</dc:title>
  <dc:creator>Ania</dc:creator>
  <cp:keywords>Suma, różnica, dodawanie, odejmowanie</cp:keywords>
  <cp:lastModifiedBy>Ania</cp:lastModifiedBy>
  <cp:revision>2</cp:revision>
  <dcterms:created xsi:type="dcterms:W3CDTF">2013-08-29T21:28:00Z</dcterms:created>
  <dcterms:modified xsi:type="dcterms:W3CDTF">2013-08-29T21:28:00Z</dcterms:modified>
</cp:coreProperties>
</file>